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9AD" w:rsidRPr="00293A49" w:rsidRDefault="00B90E88">
      <w:pPr>
        <w:spacing w:after="0" w:line="408" w:lineRule="auto"/>
        <w:ind w:left="120"/>
        <w:jc w:val="center"/>
        <w:rPr>
          <w:lang w:val="ru-RU"/>
        </w:rPr>
      </w:pPr>
      <w:r w:rsidRPr="00293A49">
        <w:rPr>
          <w:rFonts w:ascii="Times New Roman" w:hAnsi="Times New Roman"/>
          <w:b/>
          <w:color w:val="000000"/>
          <w:sz w:val="28"/>
          <w:lang w:val="ru-RU"/>
        </w:rPr>
        <w:t>МИНИСТЕРСТВО ПРОСВЕЩЕНИЯ РОССИЙСКОЙ ФЕДЕРАЦИИ</w:t>
      </w:r>
    </w:p>
    <w:p w:rsidR="00A209AD" w:rsidRPr="00293A49" w:rsidRDefault="00B90E88">
      <w:pPr>
        <w:spacing w:after="0" w:line="408" w:lineRule="auto"/>
        <w:ind w:left="120"/>
        <w:jc w:val="center"/>
        <w:rPr>
          <w:lang w:val="ru-RU"/>
        </w:rPr>
      </w:pPr>
      <w:bookmarkStart w:id="0" w:name="84b34cd1-8907-4be2-9654-5e4d7c979c34"/>
      <w:r w:rsidRPr="00293A49">
        <w:rPr>
          <w:rFonts w:ascii="Times New Roman" w:hAnsi="Times New Roman"/>
          <w:b/>
          <w:color w:val="000000"/>
          <w:sz w:val="28"/>
          <w:lang w:val="ru-RU"/>
        </w:rPr>
        <w:t>Министерство образования Красноярского края</w:t>
      </w:r>
      <w:bookmarkEnd w:id="0"/>
      <w:r w:rsidRPr="00293A49">
        <w:rPr>
          <w:rFonts w:ascii="Times New Roman" w:hAnsi="Times New Roman"/>
          <w:b/>
          <w:color w:val="000000"/>
          <w:sz w:val="28"/>
          <w:lang w:val="ru-RU"/>
        </w:rPr>
        <w:t xml:space="preserve"> </w:t>
      </w:r>
    </w:p>
    <w:p w:rsidR="00A209AD" w:rsidRPr="00293A49" w:rsidRDefault="00B90E88">
      <w:pPr>
        <w:spacing w:after="0" w:line="408" w:lineRule="auto"/>
        <w:ind w:left="120"/>
        <w:jc w:val="center"/>
        <w:rPr>
          <w:lang w:val="ru-RU"/>
        </w:rPr>
      </w:pPr>
      <w:bookmarkStart w:id="1" w:name="74d6ab55-f73b-48d7-ba78-c30f74a03786"/>
      <w:r w:rsidRPr="00293A49">
        <w:rPr>
          <w:rFonts w:ascii="Times New Roman" w:hAnsi="Times New Roman"/>
          <w:b/>
          <w:color w:val="000000"/>
          <w:sz w:val="28"/>
          <w:lang w:val="ru-RU"/>
        </w:rPr>
        <w:t>Администрация ЗАТО Железногорск</w:t>
      </w:r>
      <w:bookmarkEnd w:id="1"/>
    </w:p>
    <w:p w:rsidR="00A209AD" w:rsidRPr="00293A49" w:rsidRDefault="00B90E88">
      <w:pPr>
        <w:spacing w:after="0" w:line="408" w:lineRule="auto"/>
        <w:ind w:left="120"/>
        <w:jc w:val="center"/>
        <w:rPr>
          <w:lang w:val="ru-RU"/>
        </w:rPr>
      </w:pPr>
      <w:r w:rsidRPr="00293A49">
        <w:rPr>
          <w:rFonts w:ascii="Times New Roman" w:hAnsi="Times New Roman"/>
          <w:b/>
          <w:color w:val="000000"/>
          <w:sz w:val="28"/>
          <w:lang w:val="ru-RU"/>
        </w:rPr>
        <w:t>МБОУ Гимназия № 91</w:t>
      </w:r>
    </w:p>
    <w:p w:rsidR="00A209AD" w:rsidRPr="00293A49" w:rsidRDefault="00A209AD">
      <w:pPr>
        <w:spacing w:after="0"/>
        <w:ind w:left="120"/>
        <w:rPr>
          <w:lang w:val="ru-RU"/>
        </w:rPr>
      </w:pPr>
    </w:p>
    <w:p w:rsidR="00A209AD" w:rsidRPr="00293A49" w:rsidRDefault="00A209AD">
      <w:pPr>
        <w:spacing w:after="0"/>
        <w:ind w:left="120"/>
        <w:rPr>
          <w:lang w:val="ru-RU"/>
        </w:rPr>
      </w:pPr>
    </w:p>
    <w:p w:rsidR="00A209AD" w:rsidRPr="00293A49" w:rsidRDefault="00A209AD">
      <w:pPr>
        <w:spacing w:after="0"/>
        <w:ind w:left="120"/>
        <w:rPr>
          <w:lang w:val="ru-RU"/>
        </w:rPr>
      </w:pPr>
    </w:p>
    <w:p w:rsidR="00A209AD" w:rsidRPr="00293A49" w:rsidRDefault="00A209AD">
      <w:pPr>
        <w:spacing w:after="0"/>
        <w:ind w:left="120"/>
        <w:rPr>
          <w:lang w:val="ru-RU"/>
        </w:rPr>
      </w:pPr>
    </w:p>
    <w:tbl>
      <w:tblPr>
        <w:tblW w:w="0" w:type="auto"/>
        <w:tblLook w:val="04A0" w:firstRow="1" w:lastRow="0" w:firstColumn="1" w:lastColumn="0" w:noHBand="0" w:noVBand="1"/>
      </w:tblPr>
      <w:tblGrid>
        <w:gridCol w:w="3114"/>
        <w:gridCol w:w="3115"/>
        <w:gridCol w:w="3115"/>
      </w:tblGrid>
      <w:tr w:rsidR="00A209AD">
        <w:tc>
          <w:tcPr>
            <w:tcW w:w="3114" w:type="dxa"/>
          </w:tcPr>
          <w:p w:rsidR="00A209AD" w:rsidRDefault="00B90E88">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A209AD" w:rsidRDefault="00B90E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кафедры</w:t>
            </w:r>
          </w:p>
          <w:p w:rsidR="00A209AD" w:rsidRDefault="00B90E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09AD" w:rsidRDefault="00B90E8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Кирилова И.Н.</w:t>
            </w:r>
          </w:p>
          <w:p w:rsidR="00A209AD" w:rsidRDefault="00B90E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«2</w:t>
            </w:r>
            <w:r w:rsidR="00293A49">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августа</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2025 г.</w:t>
            </w:r>
          </w:p>
          <w:p w:rsidR="00A209AD" w:rsidRDefault="00A209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09AD" w:rsidRDefault="00B90E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209AD" w:rsidRDefault="00B90E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НМС</w:t>
            </w:r>
          </w:p>
          <w:p w:rsidR="00A209AD" w:rsidRDefault="00B90E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09AD" w:rsidRDefault="00B90E8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A209AD" w:rsidRDefault="00B90E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w:t>
            </w:r>
            <w:r w:rsidR="00293A49">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августа   2025 г.</w:t>
            </w:r>
          </w:p>
          <w:p w:rsidR="00A209AD" w:rsidRDefault="00A209A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209AD" w:rsidRDefault="00B90E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09AD" w:rsidRDefault="00B90E8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Гимназия № 91</w:t>
            </w:r>
          </w:p>
          <w:p w:rsidR="00A209AD" w:rsidRDefault="00B90E8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209AD" w:rsidRDefault="00B90E88">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Головкина Т.В.</w:t>
            </w:r>
          </w:p>
          <w:p w:rsidR="00A209AD" w:rsidRDefault="00B90E8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от «01» сентября   2025 г.</w:t>
            </w:r>
          </w:p>
          <w:p w:rsidR="00A209AD" w:rsidRDefault="00A209AD">
            <w:pPr>
              <w:autoSpaceDE w:val="0"/>
              <w:autoSpaceDN w:val="0"/>
              <w:spacing w:after="120" w:line="240" w:lineRule="auto"/>
              <w:jc w:val="both"/>
              <w:rPr>
                <w:rFonts w:ascii="Times New Roman" w:eastAsia="Times New Roman" w:hAnsi="Times New Roman"/>
                <w:color w:val="000000"/>
                <w:sz w:val="24"/>
                <w:szCs w:val="24"/>
                <w:lang w:val="ru-RU"/>
              </w:rPr>
            </w:pPr>
          </w:p>
        </w:tc>
      </w:tr>
    </w:tbl>
    <w:p w:rsidR="00A209AD" w:rsidRDefault="00A209AD">
      <w:pPr>
        <w:spacing w:after="0"/>
        <w:ind w:left="120"/>
      </w:pPr>
    </w:p>
    <w:p w:rsidR="00A209AD" w:rsidRDefault="00A209AD">
      <w:pPr>
        <w:spacing w:after="0"/>
        <w:ind w:left="120"/>
      </w:pPr>
    </w:p>
    <w:p w:rsidR="00A209AD" w:rsidRDefault="00A209AD">
      <w:pPr>
        <w:spacing w:after="0"/>
        <w:ind w:left="120"/>
      </w:pPr>
    </w:p>
    <w:p w:rsidR="00A209AD" w:rsidRDefault="00A209AD">
      <w:pPr>
        <w:spacing w:after="0"/>
        <w:ind w:left="120"/>
      </w:pPr>
    </w:p>
    <w:p w:rsidR="00A209AD" w:rsidRDefault="00A209AD">
      <w:pPr>
        <w:spacing w:after="0"/>
        <w:ind w:left="120"/>
      </w:pPr>
    </w:p>
    <w:p w:rsidR="00A209AD" w:rsidRDefault="00B90E88">
      <w:pPr>
        <w:spacing w:after="0" w:line="408" w:lineRule="auto"/>
        <w:ind w:left="120"/>
        <w:jc w:val="center"/>
      </w:pPr>
      <w:r>
        <w:rPr>
          <w:rFonts w:ascii="Times New Roman" w:hAnsi="Times New Roman"/>
          <w:b/>
          <w:color w:val="000000"/>
          <w:sz w:val="28"/>
        </w:rPr>
        <w:t>РАБОЧАЯ ПРОГРАММА</w:t>
      </w:r>
    </w:p>
    <w:p w:rsidR="00A209AD" w:rsidRDefault="00B90E88">
      <w:pPr>
        <w:spacing w:after="0" w:line="408" w:lineRule="auto"/>
        <w:ind w:left="120"/>
        <w:jc w:val="center"/>
      </w:pPr>
      <w:r>
        <w:rPr>
          <w:rFonts w:ascii="Times New Roman" w:hAnsi="Times New Roman"/>
          <w:color w:val="000000"/>
          <w:sz w:val="28"/>
        </w:rPr>
        <w:t>(ID 7303740)</w:t>
      </w:r>
    </w:p>
    <w:p w:rsidR="00A209AD" w:rsidRDefault="00A209AD">
      <w:pPr>
        <w:spacing w:after="0"/>
        <w:ind w:left="120"/>
        <w:jc w:val="center"/>
      </w:pPr>
    </w:p>
    <w:p w:rsidR="00A209AD" w:rsidRDefault="00B90E88">
      <w:pPr>
        <w:spacing w:after="0" w:line="408" w:lineRule="auto"/>
        <w:ind w:left="120"/>
        <w:jc w:val="center"/>
      </w:pPr>
      <w:r>
        <w:rPr>
          <w:rFonts w:ascii="Times New Roman" w:hAnsi="Times New Roman"/>
          <w:b/>
          <w:color w:val="000000"/>
          <w:sz w:val="28"/>
        </w:rPr>
        <w:t>учебного предмета «Литература»</w:t>
      </w:r>
    </w:p>
    <w:p w:rsidR="00A209AD" w:rsidRDefault="00B90E88">
      <w:pPr>
        <w:spacing w:after="0" w:line="408" w:lineRule="auto"/>
        <w:ind w:left="120"/>
        <w:jc w:val="center"/>
      </w:pPr>
      <w:r>
        <w:rPr>
          <w:rFonts w:ascii="Times New Roman" w:hAnsi="Times New Roman"/>
          <w:color w:val="000000"/>
          <w:sz w:val="28"/>
        </w:rPr>
        <w:t xml:space="preserve">для обучающихся 5-9 классов </w:t>
      </w: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A209AD">
      <w:pPr>
        <w:spacing w:after="0"/>
        <w:ind w:left="120"/>
        <w:jc w:val="center"/>
      </w:pPr>
    </w:p>
    <w:p w:rsidR="00A209AD" w:rsidRDefault="00B90E88">
      <w:pPr>
        <w:spacing w:after="0"/>
        <w:ind w:left="120"/>
        <w:jc w:val="center"/>
      </w:pPr>
      <w:bookmarkStart w:id="2" w:name="5ce1acce-c3fd-49bf-9494-1e3d1db3054e"/>
      <w:r>
        <w:rPr>
          <w:rFonts w:ascii="Times New Roman" w:hAnsi="Times New Roman"/>
          <w:b/>
          <w:color w:val="000000"/>
          <w:sz w:val="28"/>
        </w:rPr>
        <w:lastRenderedPageBreak/>
        <w:t>Железногорск</w:t>
      </w:r>
      <w:bookmarkEnd w:id="2"/>
      <w:r>
        <w:rPr>
          <w:rFonts w:ascii="Times New Roman" w:hAnsi="Times New Roman"/>
          <w:b/>
          <w:color w:val="000000"/>
          <w:sz w:val="28"/>
        </w:rPr>
        <w:t xml:space="preserve"> </w:t>
      </w:r>
      <w:bookmarkStart w:id="3" w:name="f687a116-da41-41a9-8c31-63d3ecc684a2"/>
      <w:r>
        <w:rPr>
          <w:rFonts w:ascii="Times New Roman" w:hAnsi="Times New Roman"/>
          <w:b/>
          <w:color w:val="000000"/>
          <w:sz w:val="28"/>
        </w:rPr>
        <w:t>2025</w:t>
      </w:r>
      <w:bookmarkEnd w:id="3"/>
    </w:p>
    <w:p w:rsidR="00A209AD" w:rsidRDefault="00A209AD">
      <w:pPr>
        <w:spacing w:after="0"/>
        <w:ind w:left="120"/>
      </w:pPr>
    </w:p>
    <w:p w:rsidR="00A209AD" w:rsidRDefault="00A209AD">
      <w:pPr>
        <w:sectPr w:rsidR="00A209AD">
          <w:pgSz w:w="11906" w:h="16383"/>
          <w:pgMar w:top="1134" w:right="850" w:bottom="1134" w:left="1701" w:header="720" w:footer="720" w:gutter="0"/>
          <w:cols w:space="720"/>
        </w:sectPr>
      </w:pPr>
      <w:bookmarkStart w:id="4" w:name="block-56791832"/>
    </w:p>
    <w:bookmarkEnd w:id="4"/>
    <w:p w:rsidR="00A209AD" w:rsidRDefault="00B90E88">
      <w:pPr>
        <w:spacing w:after="0" w:line="264" w:lineRule="auto"/>
        <w:ind w:left="120"/>
        <w:jc w:val="both"/>
      </w:pPr>
      <w:r>
        <w:rPr>
          <w:rFonts w:ascii="Times New Roman" w:hAnsi="Times New Roman"/>
          <w:b/>
          <w:color w:val="000000"/>
          <w:sz w:val="28"/>
        </w:rPr>
        <w:t>ПОЯСНИТЕЛЬНАЯ ЗАПИСКА</w:t>
      </w:r>
    </w:p>
    <w:p w:rsidR="00A209AD" w:rsidRDefault="00A209AD">
      <w:pPr>
        <w:spacing w:after="0" w:line="264" w:lineRule="auto"/>
        <w:ind w:left="120"/>
        <w:jc w:val="both"/>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93A49">
        <w:rPr>
          <w:rFonts w:ascii="Times New Roman" w:hAnsi="Times New Roman"/>
          <w:color w:val="333333"/>
          <w:sz w:val="28"/>
          <w:lang w:val="ru-RU"/>
        </w:rPr>
        <w:t xml:space="preserve">рабочей </w:t>
      </w:r>
      <w:r w:rsidRPr="00293A4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 xml:space="preserve">ОБЩАЯ ХАРАКТЕРИСТИКА </w:t>
      </w:r>
      <w:r w:rsidRPr="00293A49">
        <w:rPr>
          <w:rFonts w:ascii="Times New Roman" w:hAnsi="Times New Roman"/>
          <w:b/>
          <w:color w:val="333333"/>
          <w:sz w:val="28"/>
          <w:lang w:val="ru-RU"/>
        </w:rPr>
        <w:t>УЧЕБНОГО ПРЕДМЕТА «ЛИТЕРАТУРА»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 xml:space="preserve">ЦЕЛИ ИЗУЧЕНИЯ </w:t>
      </w:r>
      <w:r w:rsidRPr="00293A49">
        <w:rPr>
          <w:rFonts w:ascii="Times New Roman" w:hAnsi="Times New Roman"/>
          <w:b/>
          <w:color w:val="333333"/>
          <w:sz w:val="28"/>
          <w:lang w:val="ru-RU"/>
        </w:rPr>
        <w:t>УЧЕБНОГО ПРЕДМЕТА «ЛИТЕРАТУРА»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МЕСТО УЧЕБНОГО ПРЕДМЕТА «ЛИТЕРАТУРА» В УЧЕБНОМ ПЛАНЕ</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5" w:name="block-56791833"/>
    </w:p>
    <w:bookmarkEnd w:id="5"/>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СОДЕРЖАНИЕ УЧЕБНОГО ПРЕДМЕТА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5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Мифология.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Мифы народов России и мира.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Фольклор. </w:t>
      </w:r>
      <w:r w:rsidRPr="00293A49">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6" w:name="8038850c-b985-4899-8396-05ec2b5ebddc"/>
      <w:r w:rsidRPr="00293A49">
        <w:rPr>
          <w:rFonts w:ascii="Times New Roman" w:hAnsi="Times New Roman"/>
          <w:color w:val="000000"/>
          <w:sz w:val="28"/>
          <w:lang w:val="ru-RU"/>
        </w:rPr>
        <w:t>(не менее трёх).</w:t>
      </w:r>
      <w:bookmarkEnd w:id="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И. А. Крылов. </w:t>
      </w:r>
      <w:r w:rsidRPr="00293A49">
        <w:rPr>
          <w:rFonts w:ascii="Times New Roman" w:hAnsi="Times New Roman"/>
          <w:color w:val="000000"/>
          <w:sz w:val="28"/>
          <w:lang w:val="ru-RU"/>
        </w:rPr>
        <w:t xml:space="preserve">Басни </w:t>
      </w:r>
      <w:bookmarkStart w:id="7" w:name="f1cdb435-b3ac-4333-9983-9795e004a0c2"/>
      <w:r w:rsidRPr="00293A4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7"/>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С. Пушкин. </w:t>
      </w:r>
      <w:r w:rsidRPr="00293A49">
        <w:rPr>
          <w:rFonts w:ascii="Times New Roman" w:hAnsi="Times New Roman"/>
          <w:color w:val="000000"/>
          <w:sz w:val="28"/>
          <w:lang w:val="ru-RU"/>
        </w:rPr>
        <w:t xml:space="preserve">Стихотворения </w:t>
      </w:r>
      <w:bookmarkStart w:id="8" w:name="b8731a29-438b-4b6a-a37d-ff778ded575a"/>
      <w:r w:rsidRPr="00293A49">
        <w:rPr>
          <w:rFonts w:ascii="Times New Roman" w:hAnsi="Times New Roman"/>
          <w:color w:val="000000"/>
          <w:sz w:val="28"/>
          <w:lang w:val="ru-RU"/>
        </w:rPr>
        <w:t>(не менее трёх). «Зимнее утро», «Зимний вечер», «Няне» и другие.</w:t>
      </w:r>
      <w:bookmarkEnd w:id="8"/>
      <w:r w:rsidRPr="00293A49">
        <w:rPr>
          <w:rFonts w:ascii="Times New Roman" w:hAnsi="Times New Roman"/>
          <w:color w:val="000000"/>
          <w:sz w:val="28"/>
          <w:lang w:val="ru-RU"/>
        </w:rPr>
        <w:t xml:space="preserve"> «Сказка о мёртвой царевне и о семи богатырях».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 Ю. Лермонтов.</w:t>
      </w:r>
      <w:r w:rsidRPr="00293A49">
        <w:rPr>
          <w:rFonts w:ascii="Times New Roman" w:hAnsi="Times New Roman"/>
          <w:color w:val="000000"/>
          <w:sz w:val="28"/>
          <w:lang w:val="ru-RU"/>
        </w:rPr>
        <w:t xml:space="preserve"> Стихотворение «Бородино».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Н. В. Гоголь.</w:t>
      </w:r>
      <w:r w:rsidRPr="00293A49">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И. С. Тургенев.</w:t>
      </w:r>
      <w:r w:rsidRPr="00293A49">
        <w:rPr>
          <w:rFonts w:ascii="Times New Roman" w:hAnsi="Times New Roman"/>
          <w:color w:val="000000"/>
          <w:sz w:val="28"/>
          <w:lang w:val="ru-RU"/>
        </w:rPr>
        <w:t xml:space="preserve"> Рассказ «Муму».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Н. А. Некрасов.</w:t>
      </w:r>
      <w:r w:rsidRPr="00293A49">
        <w:rPr>
          <w:rFonts w:ascii="Times New Roman" w:hAnsi="Times New Roman"/>
          <w:color w:val="000000"/>
          <w:sz w:val="28"/>
          <w:lang w:val="ru-RU"/>
        </w:rPr>
        <w:t xml:space="preserve"> Стихотворения </w:t>
      </w:r>
      <w:bookmarkStart w:id="9" w:name="1d4fde75-5a86-4cea-90d5-aae01314b835"/>
      <w:r w:rsidRPr="00293A49">
        <w:rPr>
          <w:rFonts w:ascii="Times New Roman" w:hAnsi="Times New Roman"/>
          <w:color w:val="000000"/>
          <w:sz w:val="28"/>
          <w:lang w:val="ru-RU"/>
        </w:rPr>
        <w:t>(не менее двух). «Крестьянские дети», «Школьник» и другие.</w:t>
      </w:r>
      <w:bookmarkEnd w:id="9"/>
      <w:r w:rsidRPr="00293A49">
        <w:rPr>
          <w:rFonts w:ascii="Times New Roman" w:hAnsi="Times New Roman"/>
          <w:color w:val="000000"/>
          <w:sz w:val="28"/>
          <w:lang w:val="ru-RU"/>
        </w:rPr>
        <w:t xml:space="preserve"> Поэма «Мороз, Красный нос» (фрагмент).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Л. Н. Толстой.</w:t>
      </w:r>
      <w:r w:rsidRPr="00293A49">
        <w:rPr>
          <w:rFonts w:ascii="Times New Roman" w:hAnsi="Times New Roman"/>
          <w:color w:val="000000"/>
          <w:sz w:val="28"/>
          <w:lang w:val="ru-RU"/>
        </w:rPr>
        <w:t xml:space="preserve"> Рассказ «Кавказский пленник».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w:t>
      </w:r>
      <w:r>
        <w:rPr>
          <w:rFonts w:ascii="Times New Roman" w:hAnsi="Times New Roman"/>
          <w:b/>
          <w:color w:val="000000"/>
          <w:sz w:val="28"/>
        </w:rPr>
        <w:t>XIX</w:t>
      </w:r>
      <w:r w:rsidRPr="00293A49">
        <w:rPr>
          <w:rFonts w:ascii="Times New Roman" w:hAnsi="Times New Roman"/>
          <w:b/>
          <w:color w:val="000000"/>
          <w:sz w:val="28"/>
          <w:lang w:val="ru-RU"/>
        </w:rPr>
        <w:t xml:space="preserve">–ХХ веков.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93A49">
        <w:rPr>
          <w:rFonts w:ascii="Times New Roman" w:hAnsi="Times New Roman"/>
          <w:b/>
          <w:color w:val="000000"/>
          <w:sz w:val="28"/>
          <w:lang w:val="ru-RU"/>
        </w:rPr>
        <w:t xml:space="preserve">–ХХ веков о родной природе и о связи человека с Родиной </w:t>
      </w:r>
      <w:bookmarkStart w:id="10" w:name="3c5dcffd-8a26-4103-9932-75cd7a8dd3e4"/>
      <w:r w:rsidRPr="00293A4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0"/>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93A49">
        <w:rPr>
          <w:rFonts w:ascii="Times New Roman" w:hAnsi="Times New Roman"/>
          <w:b/>
          <w:color w:val="000000"/>
          <w:sz w:val="28"/>
          <w:lang w:val="ru-RU"/>
        </w:rPr>
        <w:t xml:space="preserve">– </w:t>
      </w:r>
      <w:r>
        <w:rPr>
          <w:rFonts w:ascii="Times New Roman" w:hAnsi="Times New Roman"/>
          <w:b/>
          <w:color w:val="000000"/>
          <w:sz w:val="28"/>
        </w:rPr>
        <w:t>XX</w:t>
      </w:r>
      <w:r w:rsidRPr="00293A49">
        <w:rPr>
          <w:rFonts w:ascii="Times New Roman" w:hAnsi="Times New Roman"/>
          <w:b/>
          <w:color w:val="000000"/>
          <w:sz w:val="28"/>
          <w:lang w:val="ru-RU"/>
        </w:rPr>
        <w:t xml:space="preserve"> веков.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П. Чехов </w:t>
      </w:r>
      <w:bookmarkStart w:id="11" w:name="dbfddf02-0071-45b9-8d3c-fa1cc17b4b15"/>
      <w:r w:rsidRPr="00293A49">
        <w:rPr>
          <w:rFonts w:ascii="Times New Roman" w:hAnsi="Times New Roman"/>
          <w:color w:val="000000"/>
          <w:sz w:val="28"/>
          <w:lang w:val="ru-RU"/>
        </w:rPr>
        <w:t>(два рассказа по выбору). Например, «Лошадиная фамилия», «Мальчики», «Хирургия» и другие.</w:t>
      </w:r>
      <w:bookmarkEnd w:id="1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М. М. Зощенко </w:t>
      </w:r>
      <w:bookmarkStart w:id="12" w:name="90913393-50df-412f-ac1a-f5af225a368e"/>
      <w:r w:rsidRPr="00293A49">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отечественной литературы о природе и животных</w:t>
      </w:r>
      <w:r w:rsidRPr="00293A49">
        <w:rPr>
          <w:rFonts w:ascii="Times New Roman" w:hAnsi="Times New Roman"/>
          <w:color w:val="000000"/>
          <w:sz w:val="28"/>
          <w:lang w:val="ru-RU"/>
        </w:rPr>
        <w:t xml:space="preserve"> </w:t>
      </w:r>
      <w:bookmarkStart w:id="13" w:name="aec23ce7-13ed-416b-91bb-298806d5c90e"/>
      <w:r w:rsidRPr="00293A49">
        <w:rPr>
          <w:rFonts w:ascii="Times New Roman" w:hAnsi="Times New Roman"/>
          <w:color w:val="000000"/>
          <w:sz w:val="28"/>
          <w:lang w:val="ru-RU"/>
        </w:rPr>
        <w:t>(не менее двух). Например, А. И. Куприна, М. М. Пришвина, К. Г. Паустовского.</w:t>
      </w:r>
      <w:bookmarkEnd w:id="13"/>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П. Платонов.</w:t>
      </w:r>
      <w:r w:rsidRPr="00293A49">
        <w:rPr>
          <w:rFonts w:ascii="Times New Roman" w:hAnsi="Times New Roman"/>
          <w:color w:val="000000"/>
          <w:sz w:val="28"/>
          <w:lang w:val="ru-RU"/>
        </w:rPr>
        <w:t xml:space="preserve"> Рассказы </w:t>
      </w:r>
      <w:bookmarkStart w:id="14" w:name="cfa39edd-5597-42b5-b07f-489d84e47a94"/>
      <w:r w:rsidRPr="00293A49">
        <w:rPr>
          <w:rFonts w:ascii="Times New Roman" w:hAnsi="Times New Roman"/>
          <w:color w:val="000000"/>
          <w:sz w:val="28"/>
          <w:lang w:val="ru-RU"/>
        </w:rPr>
        <w:t>(один по выбору). Например, «Корова», «Никита» и другие.</w:t>
      </w:r>
      <w:bookmarkEnd w:id="1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В. П. Астафьев.</w:t>
      </w:r>
      <w:r w:rsidRPr="00293A49">
        <w:rPr>
          <w:rFonts w:ascii="Times New Roman" w:hAnsi="Times New Roman"/>
          <w:color w:val="000000"/>
          <w:sz w:val="28"/>
          <w:lang w:val="ru-RU"/>
        </w:rPr>
        <w:t xml:space="preserve"> Рассказ «Васюткино озеро».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w:t>
      </w:r>
      <w:r>
        <w:rPr>
          <w:rFonts w:ascii="Times New Roman" w:hAnsi="Times New Roman"/>
          <w:b/>
          <w:color w:val="000000"/>
          <w:sz w:val="28"/>
        </w:rPr>
        <w:t>XX</w:t>
      </w:r>
      <w:r w:rsidRPr="00293A49">
        <w:rPr>
          <w:rFonts w:ascii="Times New Roman" w:hAnsi="Times New Roman"/>
          <w:b/>
          <w:color w:val="000000"/>
          <w:sz w:val="28"/>
          <w:lang w:val="ru-RU"/>
        </w:rPr>
        <w:t xml:space="preserve">– 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веков.</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отечественной литературы на тему «Человек на войне»</w:t>
      </w:r>
      <w:r w:rsidRPr="00293A49">
        <w:rPr>
          <w:rFonts w:ascii="Times New Roman" w:hAnsi="Times New Roman"/>
          <w:color w:val="000000"/>
          <w:sz w:val="28"/>
          <w:lang w:val="ru-RU"/>
        </w:rPr>
        <w:t xml:space="preserve"> </w:t>
      </w:r>
      <w:bookmarkStart w:id="15" w:name="35dcef7b-869c-4626-b557-2b2839912c37"/>
      <w:r w:rsidRPr="00293A49">
        <w:rPr>
          <w:rFonts w:ascii="Times New Roman" w:hAnsi="Times New Roman"/>
          <w:color w:val="000000"/>
          <w:sz w:val="28"/>
          <w:lang w:val="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5"/>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93A49">
        <w:rPr>
          <w:rFonts w:ascii="Times New Roman" w:hAnsi="Times New Roman"/>
          <w:b/>
          <w:color w:val="000000"/>
          <w:sz w:val="28"/>
          <w:lang w:val="ru-RU"/>
        </w:rPr>
        <w:t>–</w:t>
      </w:r>
      <w:r>
        <w:rPr>
          <w:rFonts w:ascii="Times New Roman" w:hAnsi="Times New Roman"/>
          <w:b/>
          <w:color w:val="000000"/>
          <w:sz w:val="28"/>
        </w:rPr>
        <w:t>XXI</w:t>
      </w:r>
      <w:r w:rsidRPr="00293A49">
        <w:rPr>
          <w:rFonts w:ascii="Times New Roman" w:hAnsi="Times New Roman"/>
          <w:b/>
          <w:color w:val="000000"/>
          <w:sz w:val="28"/>
          <w:lang w:val="ru-RU"/>
        </w:rPr>
        <w:t xml:space="preserve"> веков на тему детства</w:t>
      </w:r>
      <w:r w:rsidRPr="00293A49">
        <w:rPr>
          <w:rFonts w:ascii="Times New Roman" w:hAnsi="Times New Roman"/>
          <w:color w:val="000000"/>
          <w:sz w:val="28"/>
          <w:lang w:val="ru-RU"/>
        </w:rPr>
        <w:t xml:space="preserve"> </w:t>
      </w:r>
      <w:bookmarkStart w:id="16" w:name="a5fd8ebc-c46e-41fa-818f-2757c5fc34dd"/>
      <w:r w:rsidRPr="00293A49">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приключенческого жанра отечественных писателей</w:t>
      </w:r>
      <w:bookmarkStart w:id="17" w:name="0447e246-04d6-4654-9850-bc46c641eafe"/>
      <w:r w:rsidRPr="00293A49">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7"/>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народов Российской Федерации. Стихотворения </w:t>
      </w:r>
      <w:bookmarkStart w:id="18" w:name="e8c5701d-d8b6-4159-b2e0-3a6ac9c7dd15"/>
      <w:r w:rsidRPr="00293A49">
        <w:rPr>
          <w:rFonts w:ascii="Times New Roman" w:hAnsi="Times New Roman"/>
          <w:color w:val="000000"/>
          <w:sz w:val="28"/>
          <w:lang w:val="ru-RU"/>
        </w:rPr>
        <w:t xml:space="preserve">(одно по выбору). Например, Р. Г. Гамзатов. </w:t>
      </w:r>
      <w:r w:rsidRPr="00512343">
        <w:rPr>
          <w:rFonts w:ascii="Times New Roman" w:hAnsi="Times New Roman"/>
          <w:color w:val="000000"/>
          <w:sz w:val="28"/>
          <w:lang w:val="ru-RU"/>
        </w:rPr>
        <w:t>«Песня соловья»; М. Карим. «Эту песню мать мне пела».</w:t>
      </w:r>
      <w:bookmarkEnd w:id="18"/>
      <w:r w:rsidRPr="00512343">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литература.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Х. К. Андерсен. </w:t>
      </w:r>
      <w:r w:rsidRPr="00293A49">
        <w:rPr>
          <w:rFonts w:ascii="Times New Roman" w:hAnsi="Times New Roman"/>
          <w:color w:val="000000"/>
          <w:sz w:val="28"/>
          <w:lang w:val="ru-RU"/>
        </w:rPr>
        <w:t xml:space="preserve">Сказки </w:t>
      </w:r>
      <w:bookmarkStart w:id="19" w:name="2ca66737-c580-4ac4-a5b2-7f657ef38e3a"/>
      <w:r w:rsidRPr="00293A49">
        <w:rPr>
          <w:rFonts w:ascii="Times New Roman" w:hAnsi="Times New Roman"/>
          <w:color w:val="000000"/>
          <w:sz w:val="28"/>
          <w:lang w:val="ru-RU"/>
        </w:rPr>
        <w:t>(одна по выбору). Например, «Снежная королева», «Соловей» и другие.</w:t>
      </w:r>
      <w:bookmarkEnd w:id="19"/>
      <w:r w:rsidRPr="00293A49">
        <w:rPr>
          <w:rFonts w:ascii="Times New Roman" w:hAnsi="Times New Roman"/>
          <w:color w:val="000000"/>
          <w:sz w:val="28"/>
          <w:lang w:val="ru-RU"/>
        </w:rPr>
        <w:t xml:space="preserve"> </w:t>
      </w:r>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Зарубежная сказочная проза</w:t>
      </w:r>
      <w:r w:rsidRPr="00293A49">
        <w:rPr>
          <w:rFonts w:ascii="Times New Roman" w:hAnsi="Times New Roman"/>
          <w:color w:val="000000"/>
          <w:sz w:val="28"/>
          <w:lang w:val="ru-RU"/>
        </w:rPr>
        <w:t xml:space="preserve"> </w:t>
      </w:r>
      <w:bookmarkStart w:id="20" w:name="fd694784-5635-4214-94a4-c12d0a30d199"/>
      <w:r w:rsidRPr="00293A49">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sidRPr="00512343">
        <w:rPr>
          <w:rFonts w:ascii="Times New Roman" w:hAnsi="Times New Roman"/>
          <w:color w:val="000000"/>
          <w:sz w:val="28"/>
          <w:lang w:val="ru-RU"/>
        </w:rPr>
        <w:t>«Хоббит, или Туда и обратно» (главы по выбору).</w:t>
      </w:r>
      <w:bookmarkEnd w:id="20"/>
      <w:r w:rsidRPr="00512343">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проза о детях и подростках </w:t>
      </w:r>
      <w:bookmarkStart w:id="21" w:name="b40b601e-d0c3-4299-89d0-394ad0dce0c8"/>
      <w:r w:rsidRPr="00293A49">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приключенческая проза </w:t>
      </w:r>
      <w:bookmarkStart w:id="22" w:name="103698ad-506d-4d05-bb28-79e90ac8cd6a"/>
      <w:r w:rsidRPr="00293A49">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проза о животных </w:t>
      </w:r>
      <w:bookmarkStart w:id="23" w:name="8a53c771-ce41-4f85-8a47-a227160dd957"/>
      <w:r w:rsidRPr="00293A49">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3"/>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6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Античная литература. </w:t>
      </w:r>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Гомер.</w:t>
      </w:r>
      <w:r w:rsidRPr="00293A49">
        <w:rPr>
          <w:rFonts w:ascii="Times New Roman" w:hAnsi="Times New Roman"/>
          <w:color w:val="000000"/>
          <w:sz w:val="28"/>
          <w:lang w:val="ru-RU"/>
        </w:rPr>
        <w:t xml:space="preserve"> Поэмы. </w:t>
      </w:r>
      <w:r w:rsidRPr="00512343">
        <w:rPr>
          <w:rFonts w:ascii="Times New Roman" w:hAnsi="Times New Roman"/>
          <w:color w:val="000000"/>
          <w:sz w:val="28"/>
          <w:lang w:val="ru-RU"/>
        </w:rPr>
        <w:t xml:space="preserve">«Илиада», «Одиссея» (фрагменты).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Фольклор. </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Русские былины </w:t>
      </w:r>
      <w:bookmarkStart w:id="24" w:name="2d1a2719-45ad-4395-a569-7b3d43745842"/>
      <w:r w:rsidRPr="00293A49">
        <w:rPr>
          <w:rFonts w:ascii="Times New Roman" w:hAnsi="Times New Roman"/>
          <w:color w:val="000000"/>
          <w:sz w:val="28"/>
          <w:lang w:val="ru-RU"/>
        </w:rPr>
        <w:t>(не менее двух). Например, «Илья Муромец и Соловей-разбойник», «Садко».</w:t>
      </w:r>
      <w:bookmarkEnd w:id="24"/>
    </w:p>
    <w:p w:rsidR="00A209AD" w:rsidRPr="00293A49" w:rsidRDefault="00B90E88">
      <w:pPr>
        <w:spacing w:after="0" w:line="264" w:lineRule="auto"/>
        <w:ind w:firstLine="600"/>
        <w:jc w:val="both"/>
        <w:rPr>
          <w:lang w:val="ru-RU"/>
        </w:rPr>
      </w:pPr>
      <w:r w:rsidRPr="00293A49">
        <w:rPr>
          <w:rFonts w:ascii="Times New Roman" w:hAnsi="Times New Roman"/>
          <w:b/>
          <w:color w:val="333333"/>
          <w:sz w:val="28"/>
          <w:lang w:val="ru-RU"/>
        </w:rPr>
        <w:t xml:space="preserve">Народные песни и поэмы народов России и мира </w:t>
      </w:r>
      <w:bookmarkStart w:id="25" w:name="f7900e95-fc4b-4bc0-a061-48731519b6e7"/>
      <w:r w:rsidRPr="00293A49">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5"/>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Древнерусская литература.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«Повесть временных лет»</w:t>
      </w:r>
      <w:bookmarkStart w:id="26" w:name="ad04843b-b512-47d3-b84b-e22df1580588"/>
      <w:r w:rsidRPr="00293A49">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DE4DD3" w:rsidRDefault="00B90E88">
      <w:pPr>
        <w:spacing w:after="0" w:line="264" w:lineRule="auto"/>
        <w:ind w:firstLine="600"/>
        <w:jc w:val="both"/>
        <w:rPr>
          <w:lang w:val="ru-RU"/>
        </w:rPr>
      </w:pPr>
      <w:r w:rsidRPr="00293A49">
        <w:rPr>
          <w:rFonts w:ascii="Times New Roman" w:hAnsi="Times New Roman"/>
          <w:b/>
          <w:color w:val="000000"/>
          <w:sz w:val="28"/>
          <w:lang w:val="ru-RU"/>
        </w:rPr>
        <w:t>А. С. Пушкин.</w:t>
      </w:r>
      <w:r w:rsidRPr="00293A49">
        <w:rPr>
          <w:rFonts w:ascii="Times New Roman" w:hAnsi="Times New Roman"/>
          <w:color w:val="000000"/>
          <w:sz w:val="28"/>
          <w:lang w:val="ru-RU"/>
        </w:rPr>
        <w:t xml:space="preserve"> Стихотворения </w:t>
      </w:r>
      <w:bookmarkStart w:id="27" w:name="582b55ee-e1e5-46d8-8c0a-755ec48e137e"/>
      <w:r w:rsidRPr="00293A49">
        <w:rPr>
          <w:rFonts w:ascii="Times New Roman" w:hAnsi="Times New Roman"/>
          <w:color w:val="000000"/>
          <w:sz w:val="28"/>
          <w:lang w:val="ru-RU"/>
        </w:rPr>
        <w:t>(не менее трёх). «Песнь о вещем Олеге», «Зимняя дорога», «Узник», «Туча» и другие.</w:t>
      </w:r>
      <w:bookmarkEnd w:id="27"/>
      <w:r w:rsidRPr="00293A49">
        <w:rPr>
          <w:rFonts w:ascii="Times New Roman" w:hAnsi="Times New Roman"/>
          <w:color w:val="000000"/>
          <w:sz w:val="28"/>
          <w:lang w:val="ru-RU"/>
        </w:rPr>
        <w:t xml:space="preserve"> </w:t>
      </w:r>
      <w:r w:rsidRPr="00DE4DD3">
        <w:rPr>
          <w:rFonts w:ascii="Times New Roman" w:hAnsi="Times New Roman"/>
          <w:color w:val="000000"/>
          <w:sz w:val="28"/>
          <w:lang w:val="ru-RU"/>
        </w:rPr>
        <w:t>Роман «Дубровский».</w:t>
      </w:r>
    </w:p>
    <w:p w:rsidR="00A209AD" w:rsidRPr="00293A49" w:rsidRDefault="00B90E88">
      <w:pPr>
        <w:spacing w:after="0" w:line="264" w:lineRule="auto"/>
        <w:ind w:firstLine="600"/>
        <w:jc w:val="both"/>
        <w:rPr>
          <w:lang w:val="ru-RU"/>
        </w:rPr>
      </w:pPr>
      <w:r w:rsidRPr="00DE4DD3">
        <w:rPr>
          <w:rFonts w:ascii="Times New Roman" w:hAnsi="Times New Roman"/>
          <w:b/>
          <w:color w:val="000000"/>
          <w:sz w:val="28"/>
          <w:lang w:val="ru-RU"/>
        </w:rPr>
        <w:t>М. Ю. Лермонтов.</w:t>
      </w:r>
      <w:r w:rsidRPr="00DE4DD3">
        <w:rPr>
          <w:rFonts w:ascii="Times New Roman" w:hAnsi="Times New Roman"/>
          <w:color w:val="000000"/>
          <w:sz w:val="28"/>
          <w:lang w:val="ru-RU"/>
        </w:rPr>
        <w:t xml:space="preserve"> Стихотворения </w:t>
      </w:r>
      <w:bookmarkStart w:id="28" w:name="e979ff73-e74d-4b41-9daa-86d17094fc9b"/>
      <w:r w:rsidRPr="00DE4DD3">
        <w:rPr>
          <w:rFonts w:ascii="Times New Roman" w:hAnsi="Times New Roman"/>
          <w:color w:val="000000"/>
          <w:sz w:val="28"/>
          <w:lang w:val="ru-RU"/>
        </w:rPr>
        <w:t xml:space="preserve">(не менее трёх). </w:t>
      </w:r>
      <w:r w:rsidRPr="00293A49">
        <w:rPr>
          <w:rFonts w:ascii="Times New Roman" w:hAnsi="Times New Roman"/>
          <w:color w:val="000000"/>
          <w:sz w:val="28"/>
          <w:lang w:val="ru-RU"/>
        </w:rPr>
        <w:t>«Три пальмы», «Листок», «Утёс» и другие.</w:t>
      </w:r>
      <w:bookmarkEnd w:id="28"/>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В. Кольцов.</w:t>
      </w:r>
      <w:r w:rsidRPr="00293A49">
        <w:rPr>
          <w:rFonts w:ascii="Times New Roman" w:hAnsi="Times New Roman"/>
          <w:color w:val="000000"/>
          <w:sz w:val="28"/>
          <w:lang w:val="ru-RU"/>
        </w:rPr>
        <w:t xml:space="preserve"> Стихотворения </w:t>
      </w:r>
      <w:bookmarkStart w:id="29" w:name="9aa6636f-e65a-485c-aff8-0cee29fb09d5"/>
      <w:r w:rsidRPr="00293A49">
        <w:rPr>
          <w:rFonts w:ascii="Times New Roman" w:hAnsi="Times New Roman"/>
          <w:color w:val="000000"/>
          <w:sz w:val="28"/>
          <w:lang w:val="ru-RU"/>
        </w:rPr>
        <w:t>(не менее двух). Например, «Косарь», «Соловей» и другие.</w:t>
      </w:r>
      <w:bookmarkEnd w:id="29"/>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Ф. И. Тютчев. </w:t>
      </w:r>
      <w:r w:rsidRPr="00293A49">
        <w:rPr>
          <w:rFonts w:ascii="Times New Roman" w:hAnsi="Times New Roman"/>
          <w:color w:val="000000"/>
          <w:sz w:val="28"/>
          <w:lang w:val="ru-RU"/>
        </w:rPr>
        <w:t xml:space="preserve">Стихотворения </w:t>
      </w:r>
      <w:bookmarkStart w:id="30" w:name="c36fcc5a-2cdd-400a-b3ee-0e5071a59ee1"/>
      <w:r w:rsidRPr="00293A49">
        <w:rPr>
          <w:rFonts w:ascii="Times New Roman" w:hAnsi="Times New Roman"/>
          <w:color w:val="000000"/>
          <w:sz w:val="28"/>
          <w:lang w:val="ru-RU"/>
        </w:rPr>
        <w:t>(не менее двух). «Есть в осени первоначальной…», «С поляны коршун поднялся…».</w:t>
      </w:r>
      <w:bookmarkEnd w:id="30"/>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А. Фет.</w:t>
      </w:r>
      <w:r w:rsidRPr="00293A49">
        <w:rPr>
          <w:rFonts w:ascii="Times New Roman" w:hAnsi="Times New Roman"/>
          <w:color w:val="000000"/>
          <w:sz w:val="28"/>
          <w:lang w:val="ru-RU"/>
        </w:rPr>
        <w:t xml:space="preserve"> Стихотворения </w:t>
      </w:r>
      <w:bookmarkStart w:id="31" w:name="e75d9245-73fc-447a-aaf6-d7ac09f2bf3a"/>
      <w:r w:rsidRPr="00293A49">
        <w:rPr>
          <w:rFonts w:ascii="Times New Roman" w:hAnsi="Times New Roman"/>
          <w:color w:val="000000"/>
          <w:sz w:val="28"/>
          <w:lang w:val="ru-RU"/>
        </w:rPr>
        <w:t>(не менее двух). «Учись у них – у дуба, у берёзы…», «Я пришёл к тебе с приветом…».</w:t>
      </w:r>
      <w:bookmarkEnd w:id="3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И. С. Тургенев.</w:t>
      </w:r>
      <w:r w:rsidRPr="00293A49">
        <w:rPr>
          <w:rFonts w:ascii="Times New Roman" w:hAnsi="Times New Roman"/>
          <w:color w:val="000000"/>
          <w:sz w:val="28"/>
          <w:lang w:val="ru-RU"/>
        </w:rPr>
        <w:t xml:space="preserve"> Рассказ «Бежин луг».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Н. С. Лесков.</w:t>
      </w:r>
      <w:r w:rsidRPr="00293A49">
        <w:rPr>
          <w:rFonts w:ascii="Times New Roman" w:hAnsi="Times New Roman"/>
          <w:color w:val="000000"/>
          <w:sz w:val="28"/>
          <w:lang w:val="ru-RU"/>
        </w:rPr>
        <w:t xml:space="preserve"> Сказ «Левша».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Л. Н. Толстой.</w:t>
      </w:r>
      <w:r w:rsidRPr="00293A49">
        <w:rPr>
          <w:rFonts w:ascii="Times New Roman" w:hAnsi="Times New Roman"/>
          <w:color w:val="000000"/>
          <w:sz w:val="28"/>
          <w:lang w:val="ru-RU"/>
        </w:rPr>
        <w:t xml:space="preserve"> Повесть «Детство» </w:t>
      </w:r>
      <w:bookmarkStart w:id="32" w:name="977de391-a0ab-47d0-b055-bb99283dc920"/>
      <w:r w:rsidRPr="00293A49">
        <w:rPr>
          <w:rFonts w:ascii="Times New Roman" w:hAnsi="Times New Roman"/>
          <w:color w:val="000000"/>
          <w:sz w:val="28"/>
          <w:lang w:val="ru-RU"/>
        </w:rPr>
        <w:t>(главы по выбору).</w:t>
      </w:r>
      <w:bookmarkEnd w:id="32"/>
      <w:r w:rsidRPr="00293A49">
        <w:rPr>
          <w:rFonts w:ascii="Times New Roman" w:hAnsi="Times New Roman"/>
          <w:color w:val="000000"/>
          <w:sz w:val="28"/>
          <w:u w:val="single"/>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П. Чехов. </w:t>
      </w:r>
      <w:r w:rsidRPr="00293A49">
        <w:rPr>
          <w:rFonts w:ascii="Times New Roman" w:hAnsi="Times New Roman"/>
          <w:color w:val="000000"/>
          <w:sz w:val="28"/>
          <w:lang w:val="ru-RU"/>
        </w:rPr>
        <w:t xml:space="preserve">Рассказы </w:t>
      </w:r>
      <w:bookmarkStart w:id="33" w:name="5ccd7dea-76bb-435c-9fae-1b74ca2890ed"/>
      <w:r w:rsidRPr="00293A49">
        <w:rPr>
          <w:rFonts w:ascii="Times New Roman" w:hAnsi="Times New Roman"/>
          <w:color w:val="000000"/>
          <w:sz w:val="28"/>
          <w:lang w:val="ru-RU"/>
        </w:rPr>
        <w:t>(три по выбору). Например, «Толстый и тонкий», «Хамелеон», «Смерть чиновника» и другие.</w:t>
      </w:r>
      <w:bookmarkEnd w:id="33"/>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И. Куприн. </w:t>
      </w:r>
      <w:r w:rsidRPr="00293A49">
        <w:rPr>
          <w:rFonts w:ascii="Times New Roman" w:hAnsi="Times New Roman"/>
          <w:color w:val="000000"/>
          <w:sz w:val="28"/>
          <w:lang w:val="ru-RU"/>
        </w:rPr>
        <w:t>Рассказ «Чудесный доктор».</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w:t>
      </w:r>
      <w:r>
        <w:rPr>
          <w:rFonts w:ascii="Times New Roman" w:hAnsi="Times New Roman"/>
          <w:b/>
          <w:color w:val="000000"/>
          <w:sz w:val="28"/>
        </w:rPr>
        <w:t>XX</w:t>
      </w:r>
      <w:r w:rsidRPr="00293A49">
        <w:rPr>
          <w:rFonts w:ascii="Times New Roman" w:hAnsi="Times New Roman"/>
          <w:b/>
          <w:color w:val="000000"/>
          <w:sz w:val="28"/>
          <w:lang w:val="ru-RU"/>
        </w:rPr>
        <w:t xml:space="preserve"> - 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веков</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293A49">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293A49">
        <w:rPr>
          <w:rFonts w:ascii="Times New Roman" w:hAnsi="Times New Roman"/>
          <w:b/>
          <w:color w:val="000000"/>
          <w:sz w:val="28"/>
          <w:lang w:val="ru-RU"/>
        </w:rPr>
        <w:t xml:space="preserve"> века </w:t>
      </w:r>
      <w:r w:rsidRPr="00293A49">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293A49">
        <w:rPr>
          <w:sz w:val="28"/>
          <w:lang w:val="ru-RU"/>
        </w:rPr>
        <w:br/>
      </w:r>
      <w:bookmarkStart w:id="35" w:name="5118f498-9661-45e8-9924-bef67bfbf524"/>
      <w:bookmarkEnd w:id="35"/>
    </w:p>
    <w:p w:rsidR="00A209AD" w:rsidRPr="00293A49" w:rsidRDefault="00B90E88">
      <w:pPr>
        <w:spacing w:after="0" w:line="264" w:lineRule="auto"/>
        <w:ind w:firstLine="600"/>
        <w:rPr>
          <w:lang w:val="ru-RU"/>
        </w:rPr>
      </w:pPr>
      <w:r w:rsidRPr="00293A49">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293A49">
        <w:rPr>
          <w:rFonts w:ascii="Times New Roman" w:hAnsi="Times New Roman"/>
          <w:b/>
          <w:color w:val="000000"/>
          <w:sz w:val="28"/>
          <w:lang w:val="ru-RU"/>
        </w:rPr>
        <w:t xml:space="preserve"> – 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века, в том числе о Великой Отечественной войне</w:t>
      </w:r>
      <w:r w:rsidRPr="00293A49">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293A49">
        <w:rPr>
          <w:sz w:val="28"/>
          <w:lang w:val="ru-RU"/>
        </w:rPr>
        <w:br/>
      </w:r>
      <w:bookmarkStart w:id="36" w:name="a35f0a0b-d9a0-4ac9-afd6-3c0ec32f1224"/>
      <w:bookmarkEnd w:id="36"/>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В. Г. Распутин. </w:t>
      </w:r>
      <w:r w:rsidRPr="00293A49">
        <w:rPr>
          <w:rFonts w:ascii="Times New Roman" w:hAnsi="Times New Roman"/>
          <w:color w:val="000000"/>
          <w:sz w:val="28"/>
          <w:lang w:val="ru-RU"/>
        </w:rPr>
        <w:t xml:space="preserve">Рассказ «Уроки французского». </w:t>
      </w:r>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293A49">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512343">
        <w:rPr>
          <w:rFonts w:ascii="Times New Roman" w:hAnsi="Times New Roman"/>
          <w:color w:val="000000"/>
          <w:sz w:val="28"/>
          <w:lang w:val="ru-RU"/>
        </w:rPr>
        <w:t>«Самая лёгкая лодка в мире» и другие.</w:t>
      </w:r>
      <w:bookmarkEnd w:id="37"/>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современных отечественных писателей-фантастов</w:t>
      </w:r>
      <w:r w:rsidRPr="00293A49">
        <w:rPr>
          <w:rFonts w:ascii="Times New Roman" w:hAnsi="Times New Roman"/>
          <w:color w:val="000000"/>
          <w:sz w:val="28"/>
          <w:lang w:val="ru-RU"/>
        </w:rPr>
        <w:t xml:space="preserve"> </w:t>
      </w:r>
      <w:bookmarkStart w:id="38" w:name="99ff4dfc-6077-4b1d-979a-efd5d464e2ea"/>
      <w:r w:rsidRPr="00293A49">
        <w:rPr>
          <w:rFonts w:ascii="Times New Roman" w:hAnsi="Times New Roman"/>
          <w:color w:val="000000"/>
          <w:sz w:val="28"/>
          <w:lang w:val="ru-RU"/>
        </w:rPr>
        <w:t xml:space="preserve">Например, К. Булычев «Сто лет тому вперед» и другие. </w:t>
      </w:r>
      <w:bookmarkEnd w:id="38"/>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Литература народов Российской Федерации. Стихотворения</w:t>
      </w:r>
      <w:r w:rsidRPr="00293A49">
        <w:rPr>
          <w:rFonts w:ascii="Times New Roman" w:hAnsi="Times New Roman"/>
          <w:color w:val="000000"/>
          <w:sz w:val="28"/>
          <w:lang w:val="ru-RU"/>
        </w:rPr>
        <w:t xml:space="preserve"> </w:t>
      </w:r>
      <w:bookmarkStart w:id="39" w:name="8c6e542d-3297-4f00-9d18-f11cc02b5c2a"/>
      <w:r w:rsidRPr="00293A49">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9"/>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литература Д. Дефо. </w:t>
      </w:r>
      <w:r w:rsidRPr="00293A49">
        <w:rPr>
          <w:rFonts w:ascii="Times New Roman" w:hAnsi="Times New Roman"/>
          <w:color w:val="000000"/>
          <w:sz w:val="28"/>
          <w:lang w:val="ru-RU"/>
        </w:rPr>
        <w:t xml:space="preserve">«Робинзон Крузо» </w:t>
      </w:r>
      <w:bookmarkStart w:id="40" w:name="c11c39d0-823d-48a6-b780-3c956bde3174"/>
      <w:r w:rsidRPr="00293A49">
        <w:rPr>
          <w:rFonts w:ascii="Times New Roman" w:hAnsi="Times New Roman"/>
          <w:color w:val="000000"/>
          <w:sz w:val="28"/>
          <w:lang w:val="ru-RU"/>
        </w:rPr>
        <w:t>(главы по выбору).</w:t>
      </w:r>
      <w:bookmarkEnd w:id="40"/>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Дж. Свифт. </w:t>
      </w:r>
      <w:r w:rsidRPr="00293A49">
        <w:rPr>
          <w:rFonts w:ascii="Times New Roman" w:hAnsi="Times New Roman"/>
          <w:color w:val="000000"/>
          <w:sz w:val="28"/>
          <w:lang w:val="ru-RU"/>
        </w:rPr>
        <w:t xml:space="preserve">«Путешествия Гулливера» </w:t>
      </w:r>
      <w:bookmarkStart w:id="41" w:name="401c2012-d122-4b9b-86de-93f36659c25d"/>
      <w:r w:rsidRPr="00293A49">
        <w:rPr>
          <w:rFonts w:ascii="Times New Roman" w:hAnsi="Times New Roman"/>
          <w:color w:val="000000"/>
          <w:sz w:val="28"/>
          <w:lang w:val="ru-RU"/>
        </w:rPr>
        <w:t>(главы по выбору).</w:t>
      </w:r>
      <w:bookmarkEnd w:id="41"/>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зарубежных писателей на тему взросления человека</w:t>
      </w:r>
      <w:r w:rsidRPr="00293A49">
        <w:rPr>
          <w:rFonts w:ascii="Times New Roman" w:hAnsi="Times New Roman"/>
          <w:color w:val="000000"/>
          <w:sz w:val="28"/>
          <w:lang w:val="ru-RU"/>
        </w:rPr>
        <w:t xml:space="preserve"> </w:t>
      </w:r>
      <w:bookmarkStart w:id="42" w:name="e9c8f8f3-f048-4763-af7b-4a65b4f5147c"/>
      <w:r w:rsidRPr="00293A49">
        <w:rPr>
          <w:rFonts w:ascii="Times New Roman" w:hAnsi="Times New Roman"/>
          <w:color w:val="000000"/>
          <w:sz w:val="28"/>
          <w:lang w:val="ru-RU"/>
        </w:rPr>
        <w:t xml:space="preserve">(не менее двух). Например, Ж. Верн. «Дети капитана Гранта» (главы по выбору). Х. Ли. </w:t>
      </w:r>
      <w:r w:rsidRPr="00512343">
        <w:rPr>
          <w:rFonts w:ascii="Times New Roman" w:hAnsi="Times New Roman"/>
          <w:color w:val="000000"/>
          <w:sz w:val="28"/>
          <w:lang w:val="ru-RU"/>
        </w:rPr>
        <w:t>«Убить пересмешника» (главы по выбору) и другие.</w:t>
      </w:r>
      <w:bookmarkEnd w:id="42"/>
    </w:p>
    <w:p w:rsidR="00A209AD" w:rsidRPr="00512343"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7</w:t>
      </w:r>
      <w:r w:rsidRPr="00293A49">
        <w:rPr>
          <w:rFonts w:ascii="Times New Roman" w:hAnsi="Times New Roman"/>
          <w:color w:val="000000"/>
          <w:sz w:val="28"/>
          <w:lang w:val="ru-RU"/>
        </w:rPr>
        <w:t xml:space="preserve"> </w:t>
      </w:r>
      <w:r w:rsidRPr="00293A49">
        <w:rPr>
          <w:rFonts w:ascii="Times New Roman" w:hAnsi="Times New Roman"/>
          <w:b/>
          <w:color w:val="000000"/>
          <w:sz w:val="28"/>
          <w:lang w:val="ru-RU"/>
        </w:rPr>
        <w:t>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Древнерусская литература.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Древнерусские повести</w:t>
      </w:r>
      <w:r w:rsidRPr="00293A49">
        <w:rPr>
          <w:rFonts w:ascii="Times New Roman" w:hAnsi="Times New Roman"/>
          <w:color w:val="000000"/>
          <w:sz w:val="28"/>
          <w:lang w:val="ru-RU"/>
        </w:rPr>
        <w:t xml:space="preserve"> </w:t>
      </w:r>
      <w:bookmarkStart w:id="43" w:name="683b575d-fc29-4554-8898-a7b5c598dbb6"/>
      <w:r w:rsidRPr="00293A49">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3"/>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С. Пушкин. </w:t>
      </w:r>
      <w:r w:rsidRPr="00293A49">
        <w:rPr>
          <w:rFonts w:ascii="Times New Roman" w:hAnsi="Times New Roman"/>
          <w:color w:val="000000"/>
          <w:sz w:val="28"/>
          <w:lang w:val="ru-RU"/>
        </w:rPr>
        <w:t xml:space="preserve">Стихотворения </w:t>
      </w:r>
      <w:bookmarkStart w:id="44" w:name="3741b07c-b818-4276-9c02-9452404ed662"/>
      <w:r w:rsidRPr="00293A49">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4"/>
      <w:r w:rsidRPr="00293A49">
        <w:rPr>
          <w:rFonts w:ascii="Times New Roman" w:hAnsi="Times New Roman"/>
          <w:color w:val="000000"/>
          <w:sz w:val="28"/>
          <w:lang w:val="ru-RU"/>
        </w:rPr>
        <w:t xml:space="preserve"> «Повести Белкина» </w:t>
      </w:r>
      <w:bookmarkStart w:id="45" w:name="f492b714-890f-4682-ac40-57999778e8e6"/>
      <w:r w:rsidRPr="00293A49">
        <w:rPr>
          <w:rFonts w:ascii="Times New Roman" w:hAnsi="Times New Roman"/>
          <w:color w:val="000000"/>
          <w:sz w:val="28"/>
          <w:lang w:val="ru-RU"/>
        </w:rPr>
        <w:t>(«Станционный смотритель» и другие).</w:t>
      </w:r>
      <w:bookmarkEnd w:id="45"/>
      <w:r w:rsidRPr="00293A49">
        <w:rPr>
          <w:rFonts w:ascii="Times New Roman" w:hAnsi="Times New Roman"/>
          <w:color w:val="000000"/>
          <w:sz w:val="28"/>
          <w:lang w:val="ru-RU"/>
        </w:rPr>
        <w:t xml:space="preserve"> Поэма «Полтава»</w:t>
      </w:r>
      <w:bookmarkStart w:id="46" w:name="d902c126-21ef-4167-9209-dfb4fb73593d"/>
      <w:r w:rsidRPr="00293A49">
        <w:rPr>
          <w:rFonts w:ascii="Times New Roman" w:hAnsi="Times New Roman"/>
          <w:color w:val="000000"/>
          <w:sz w:val="28"/>
          <w:lang w:val="ru-RU"/>
        </w:rPr>
        <w:t xml:space="preserve"> (фрагмент).</w:t>
      </w:r>
      <w:bookmarkEnd w:id="4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М. Ю. Лермонтов. </w:t>
      </w:r>
      <w:r w:rsidRPr="00293A49">
        <w:rPr>
          <w:rFonts w:ascii="Times New Roman" w:hAnsi="Times New Roman"/>
          <w:color w:val="000000"/>
          <w:sz w:val="28"/>
          <w:lang w:val="ru-RU"/>
        </w:rPr>
        <w:t xml:space="preserve">Стихотворения </w:t>
      </w:r>
      <w:bookmarkStart w:id="47" w:name="117e4a82-ed0d-45ab-b4ae-813f20ad62a5"/>
      <w:r w:rsidRPr="00293A49">
        <w:rPr>
          <w:rFonts w:ascii="Times New Roman" w:hAnsi="Times New Roman"/>
          <w:color w:val="000000"/>
          <w:sz w:val="28"/>
          <w:lang w:val="ru-RU"/>
        </w:rPr>
        <w:t xml:space="preserve">(не менее четырёх). Например, «Узник», «Парус», «Тучи», «Желанье» («Отворите мне темницу…»), «Когда волнуется желтеющая нива…», «Ангел», «Молитва» («В минуту жизни трудную…») </w:t>
      </w:r>
      <w:r w:rsidRPr="00DE4DD3">
        <w:rPr>
          <w:rFonts w:ascii="Times New Roman" w:hAnsi="Times New Roman"/>
          <w:color w:val="000000"/>
          <w:sz w:val="28"/>
          <w:lang w:val="ru-RU"/>
        </w:rPr>
        <w:t>и другие.</w:t>
      </w:r>
      <w:bookmarkEnd w:id="47"/>
      <w:r w:rsidRPr="00DE4DD3">
        <w:rPr>
          <w:rFonts w:ascii="Times New Roman" w:hAnsi="Times New Roman"/>
          <w:color w:val="000000"/>
          <w:sz w:val="28"/>
          <w:lang w:val="ru-RU"/>
        </w:rPr>
        <w:t xml:space="preserve"> </w:t>
      </w:r>
      <w:r w:rsidRPr="00293A49">
        <w:rPr>
          <w:rFonts w:ascii="Times New Roman" w:hAnsi="Times New Roman"/>
          <w:color w:val="000000"/>
          <w:sz w:val="28"/>
          <w:lang w:val="ru-RU"/>
        </w:rPr>
        <w:t xml:space="preserve">«Песня про царя Ивана Васильевича, молодого опричника и удалого купца Калашникова».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Н. В. Гоголь. </w:t>
      </w:r>
      <w:r w:rsidRPr="00293A49">
        <w:rPr>
          <w:rFonts w:ascii="Times New Roman" w:hAnsi="Times New Roman"/>
          <w:color w:val="000000"/>
          <w:sz w:val="28"/>
          <w:lang w:val="ru-RU"/>
        </w:rPr>
        <w:t xml:space="preserve">Повесть «Тарас Бульба».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И. С. Тургенев.</w:t>
      </w:r>
      <w:r w:rsidRPr="00293A49">
        <w:rPr>
          <w:rFonts w:ascii="Times New Roman" w:hAnsi="Times New Roman"/>
          <w:color w:val="000000"/>
          <w:sz w:val="28"/>
          <w:lang w:val="ru-RU"/>
        </w:rPr>
        <w:t xml:space="preserve"> Рассказы из цикла «Записки охотника» </w:t>
      </w:r>
      <w:bookmarkStart w:id="48" w:name="724e0df4-38e3-41a2-b5b6-ae74cd02e3ae"/>
      <w:r w:rsidRPr="00293A49">
        <w:rPr>
          <w:rFonts w:ascii="Times New Roman" w:hAnsi="Times New Roman"/>
          <w:color w:val="000000"/>
          <w:sz w:val="28"/>
          <w:lang w:val="ru-RU"/>
        </w:rPr>
        <w:t>(два по выбору). Например, «Бирюк», «Хорь и Калиныч» и другие.</w:t>
      </w:r>
      <w:bookmarkEnd w:id="48"/>
      <w:r w:rsidRPr="00293A49">
        <w:rPr>
          <w:rFonts w:ascii="Times New Roman" w:hAnsi="Times New Roman"/>
          <w:color w:val="000000"/>
          <w:sz w:val="28"/>
          <w:lang w:val="ru-RU"/>
        </w:rPr>
        <w:t xml:space="preserve"> Стихотворения в прозе, </w:t>
      </w:r>
      <w:bookmarkStart w:id="49" w:name="392c8492-5b4a-402c-8f0e-10bd561de6f3"/>
      <w:r w:rsidRPr="00293A49">
        <w:rPr>
          <w:rFonts w:ascii="Times New Roman" w:hAnsi="Times New Roman"/>
          <w:color w:val="000000"/>
          <w:sz w:val="28"/>
          <w:lang w:val="ru-RU"/>
        </w:rPr>
        <w:t>например, «Русский язык», «Воробей» и другие.</w:t>
      </w:r>
      <w:bookmarkEnd w:id="49"/>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 Н. Толстой. </w:t>
      </w:r>
      <w:r w:rsidRPr="00293A49">
        <w:rPr>
          <w:rFonts w:ascii="Times New Roman" w:hAnsi="Times New Roman"/>
          <w:color w:val="000000"/>
          <w:sz w:val="28"/>
          <w:lang w:val="ru-RU"/>
        </w:rPr>
        <w:t xml:space="preserve">Рассказ «После бала».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Н. А. Некрасов.</w:t>
      </w:r>
      <w:r w:rsidRPr="00293A49">
        <w:rPr>
          <w:rFonts w:ascii="Times New Roman" w:hAnsi="Times New Roman"/>
          <w:color w:val="000000"/>
          <w:sz w:val="28"/>
          <w:lang w:val="ru-RU"/>
        </w:rPr>
        <w:t xml:space="preserve"> Стихотворения </w:t>
      </w:r>
      <w:bookmarkStart w:id="50" w:name="d49ac97a-9f24-4da7-91f2-e48f019fd3f5"/>
      <w:r w:rsidRPr="00293A49">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50"/>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w:t>
      </w:r>
      <w:r w:rsidRPr="00293A49">
        <w:rPr>
          <w:rFonts w:ascii="Times New Roman" w:hAnsi="Times New Roman"/>
          <w:color w:val="000000"/>
          <w:sz w:val="28"/>
          <w:lang w:val="ru-RU"/>
        </w:rPr>
        <w:t xml:space="preserve"> </w:t>
      </w:r>
      <w:bookmarkStart w:id="51" w:name="d84dadf2-8837-40a7-90af-c346f8dae9ab"/>
      <w:r w:rsidRPr="00293A49">
        <w:rPr>
          <w:rFonts w:ascii="Times New Roman" w:hAnsi="Times New Roman"/>
          <w:color w:val="000000"/>
          <w:sz w:val="28"/>
          <w:lang w:val="ru-RU"/>
        </w:rPr>
        <w:t>Ф. И. Тютчев, А. А. Фет, А. К. Толстой и другие (не менее двух стихотворений по выбору).</w:t>
      </w:r>
      <w:bookmarkEnd w:id="5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М. Е. Салтыков-Щедрин. </w:t>
      </w:r>
      <w:r w:rsidRPr="00293A49">
        <w:rPr>
          <w:rFonts w:ascii="Times New Roman" w:hAnsi="Times New Roman"/>
          <w:color w:val="000000"/>
          <w:sz w:val="28"/>
          <w:lang w:val="ru-RU"/>
        </w:rPr>
        <w:t xml:space="preserve">Сказки </w:t>
      </w:r>
      <w:bookmarkStart w:id="52" w:name="0c9ef179-8127-40c8-873b-fdcc57270e7f"/>
      <w:r w:rsidRPr="00293A49">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отечественных и зарубежных писателей на историческую тем</w:t>
      </w:r>
      <w:r w:rsidRPr="00293A49">
        <w:rPr>
          <w:rFonts w:ascii="Times New Roman" w:hAnsi="Times New Roman"/>
          <w:color w:val="000000"/>
          <w:sz w:val="28"/>
          <w:lang w:val="ru-RU"/>
        </w:rPr>
        <w:t xml:space="preserve">у </w:t>
      </w:r>
      <w:bookmarkStart w:id="53" w:name="3f08c306-d1eb-40c1-bf0e-bea855aa400c"/>
      <w:r w:rsidRPr="00293A49">
        <w:rPr>
          <w:rFonts w:ascii="Times New Roman" w:hAnsi="Times New Roman"/>
          <w:color w:val="000000"/>
          <w:sz w:val="28"/>
          <w:lang w:val="ru-RU"/>
        </w:rPr>
        <w:t>(не менее двух). Например, А. К. Толстого, Р. Сабатини, Ф. Купера.</w:t>
      </w:r>
      <w:bookmarkEnd w:id="53"/>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93A49">
        <w:rPr>
          <w:rFonts w:ascii="Times New Roman" w:hAnsi="Times New Roman"/>
          <w:b/>
          <w:color w:val="000000"/>
          <w:sz w:val="28"/>
          <w:lang w:val="ru-RU"/>
        </w:rPr>
        <w:t xml:space="preserve"> – начала </w:t>
      </w:r>
      <w:r>
        <w:rPr>
          <w:rFonts w:ascii="Times New Roman" w:hAnsi="Times New Roman"/>
          <w:b/>
          <w:color w:val="000000"/>
          <w:sz w:val="28"/>
        </w:rPr>
        <w:t>XX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П. Чехов.</w:t>
      </w:r>
      <w:r w:rsidRPr="00293A49">
        <w:rPr>
          <w:rFonts w:ascii="Times New Roman" w:hAnsi="Times New Roman"/>
          <w:color w:val="000000"/>
          <w:sz w:val="28"/>
          <w:lang w:val="ru-RU"/>
        </w:rPr>
        <w:t xml:space="preserve"> Рассказы </w:t>
      </w:r>
      <w:bookmarkStart w:id="54" w:name="40c64b3a-a3eb-4d3f-8b8d-5837df728019"/>
      <w:r w:rsidRPr="00293A49">
        <w:rPr>
          <w:rFonts w:ascii="Times New Roman" w:hAnsi="Times New Roman"/>
          <w:color w:val="000000"/>
          <w:sz w:val="28"/>
          <w:lang w:val="ru-RU"/>
        </w:rPr>
        <w:t>(один по выбору). Например, «Тоска», «Злоумышленник» и другие.</w:t>
      </w:r>
      <w:bookmarkEnd w:id="5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М. Горький. </w:t>
      </w:r>
      <w:r w:rsidRPr="00293A49">
        <w:rPr>
          <w:rFonts w:ascii="Times New Roman" w:hAnsi="Times New Roman"/>
          <w:color w:val="000000"/>
          <w:sz w:val="28"/>
          <w:lang w:val="ru-RU"/>
        </w:rPr>
        <w:t xml:space="preserve">Ранние рассказы </w:t>
      </w:r>
      <w:bookmarkStart w:id="55" w:name="a869f2ae-2a1e-4f4b-ba77-92f82652d3d9"/>
      <w:r w:rsidRPr="00293A49">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5"/>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Сатирические произведения отечественных и зарубежных писателей </w:t>
      </w:r>
      <w:bookmarkStart w:id="56" w:name="aae30f53-7b1d-4cda-884d-589dec4393f5"/>
      <w:r w:rsidRPr="00293A49">
        <w:rPr>
          <w:rFonts w:ascii="Times New Roman" w:hAnsi="Times New Roman"/>
          <w:color w:val="000000"/>
          <w:sz w:val="28"/>
          <w:lang w:val="ru-RU"/>
        </w:rPr>
        <w:t>(не менее двух). Например, М. М. Зощенко, А. Т. Аверченко, Н. Тэффи, О. Генри, Я. Гашека.</w:t>
      </w:r>
      <w:bookmarkEnd w:id="5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С. Грин.</w:t>
      </w:r>
      <w:r w:rsidRPr="00293A49">
        <w:rPr>
          <w:rFonts w:ascii="Times New Roman" w:hAnsi="Times New Roman"/>
          <w:color w:val="000000"/>
          <w:sz w:val="28"/>
          <w:lang w:val="ru-RU"/>
        </w:rPr>
        <w:t xml:space="preserve"> Повести и рассказы </w:t>
      </w:r>
      <w:bookmarkStart w:id="57" w:name="b02116e4-e9ea-4e8f-af38-04f2ae71ec92"/>
      <w:r w:rsidRPr="00293A49">
        <w:rPr>
          <w:rFonts w:ascii="Times New Roman" w:hAnsi="Times New Roman"/>
          <w:color w:val="000000"/>
          <w:sz w:val="28"/>
          <w:lang w:val="ru-RU"/>
        </w:rPr>
        <w:t>(одно произведение по выбору). Например, «Алые паруса», «Зелёная лампа» и другие.</w:t>
      </w:r>
      <w:bookmarkEnd w:id="57"/>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 века.</w:t>
      </w:r>
      <w:r w:rsidRPr="00293A49">
        <w:rPr>
          <w:rFonts w:ascii="Times New Roman" w:hAnsi="Times New Roman"/>
          <w:color w:val="000000"/>
          <w:sz w:val="28"/>
          <w:lang w:val="ru-RU"/>
        </w:rPr>
        <w:t xml:space="preserve"> Стихотворения на тему мечты и реальности </w:t>
      </w:r>
      <w:bookmarkStart w:id="58" w:name="56b5d580-1dbd-4944-a96b-0fcb0abff146"/>
      <w:r w:rsidRPr="00293A49">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8"/>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В. В. Маяковский.</w:t>
      </w:r>
      <w:r w:rsidRPr="00293A49">
        <w:rPr>
          <w:rFonts w:ascii="Times New Roman" w:hAnsi="Times New Roman"/>
          <w:color w:val="000000"/>
          <w:sz w:val="28"/>
          <w:lang w:val="ru-RU"/>
        </w:rPr>
        <w:t xml:space="preserve"> Стихотворения </w:t>
      </w:r>
      <w:bookmarkStart w:id="59" w:name="3508c828-689c-452f-ba72-3d6a17920a96"/>
      <w:r w:rsidRPr="00293A49">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9"/>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М.А. Шолохов</w:t>
      </w:r>
      <w:r w:rsidRPr="00293A49">
        <w:rPr>
          <w:rFonts w:ascii="Times New Roman" w:hAnsi="Times New Roman"/>
          <w:color w:val="000000"/>
          <w:sz w:val="28"/>
          <w:lang w:val="ru-RU"/>
        </w:rPr>
        <w:t xml:space="preserve">. «Донские рассказы» </w:t>
      </w:r>
      <w:bookmarkStart w:id="60" w:name="bfb8e5e7-5dc0-4aa2-a0fb-f3372a190ccd"/>
      <w:r w:rsidRPr="00293A49">
        <w:rPr>
          <w:rFonts w:ascii="Times New Roman" w:hAnsi="Times New Roman"/>
          <w:color w:val="000000"/>
          <w:sz w:val="28"/>
          <w:lang w:val="ru-RU"/>
        </w:rPr>
        <w:t>(один по выбору). Например, «Родинка», «Чужая кровь» и другие.</w:t>
      </w:r>
      <w:bookmarkEnd w:id="60"/>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П. Платонов. </w:t>
      </w:r>
      <w:r w:rsidRPr="00293A49">
        <w:rPr>
          <w:rFonts w:ascii="Times New Roman" w:hAnsi="Times New Roman"/>
          <w:color w:val="000000"/>
          <w:sz w:val="28"/>
          <w:lang w:val="ru-RU"/>
        </w:rPr>
        <w:t xml:space="preserve">Рассказы </w:t>
      </w:r>
      <w:bookmarkStart w:id="61" w:name="58f8e791-4da1-4c7c-996e-06e9678d7abd"/>
      <w:r w:rsidRPr="00293A49">
        <w:rPr>
          <w:rFonts w:ascii="Times New Roman" w:hAnsi="Times New Roman"/>
          <w:color w:val="000000"/>
          <w:sz w:val="28"/>
          <w:lang w:val="ru-RU"/>
        </w:rPr>
        <w:t>(один по выбору). Например, «Юшка», «Неизвестный цветок» и другие.</w:t>
      </w:r>
      <w:bookmarkEnd w:id="6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93A49">
        <w:rPr>
          <w:rFonts w:ascii="Times New Roman" w:hAnsi="Times New Roman"/>
          <w:b/>
          <w:color w:val="333333"/>
          <w:sz w:val="28"/>
          <w:lang w:val="ru-RU"/>
        </w:rPr>
        <w:t>–</w:t>
      </w:r>
      <w:r w:rsidRPr="00293A49">
        <w:rPr>
          <w:rFonts w:ascii="Times New Roman" w:hAnsi="Times New Roman"/>
          <w:b/>
          <w:color w:val="000000"/>
          <w:sz w:val="28"/>
          <w:lang w:val="ru-RU"/>
        </w:rPr>
        <w:t xml:space="preserve">начала </w:t>
      </w:r>
      <w:r>
        <w:rPr>
          <w:rFonts w:ascii="Times New Roman" w:hAnsi="Times New Roman"/>
          <w:b/>
          <w:color w:val="000000"/>
          <w:sz w:val="28"/>
        </w:rPr>
        <w:t>XXI</w:t>
      </w:r>
      <w:r w:rsidRPr="00293A49">
        <w:rPr>
          <w:rFonts w:ascii="Times New Roman" w:hAnsi="Times New Roman"/>
          <w:b/>
          <w:color w:val="000000"/>
          <w:sz w:val="28"/>
          <w:lang w:val="ru-RU"/>
        </w:rPr>
        <w:t xml:space="preserve"> вв.</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В. М. Шукшин. </w:t>
      </w:r>
      <w:r w:rsidRPr="00293A49">
        <w:rPr>
          <w:rFonts w:ascii="Times New Roman" w:hAnsi="Times New Roman"/>
          <w:color w:val="000000"/>
          <w:sz w:val="28"/>
          <w:lang w:val="ru-RU"/>
        </w:rPr>
        <w:t xml:space="preserve">Рассказы </w:t>
      </w:r>
      <w:bookmarkStart w:id="62" w:name="a067d7de-fb70-421e-a5f5-fb299a482d23"/>
      <w:r w:rsidRPr="00293A49">
        <w:rPr>
          <w:rFonts w:ascii="Times New Roman" w:hAnsi="Times New Roman"/>
          <w:color w:val="000000"/>
          <w:sz w:val="28"/>
          <w:lang w:val="ru-RU"/>
        </w:rPr>
        <w:t>(один по выбору). Например, «Чудик», «Стенька Разин», «Критики» и другие.</w:t>
      </w:r>
      <w:bookmarkEnd w:id="6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веков </w:t>
      </w:r>
      <w:bookmarkStart w:id="63" w:name="0597886d-dd6d-4674-8ee8-e14ffd5ff356"/>
      <w:r w:rsidRPr="00293A49">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3"/>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 – 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века </w:t>
      </w:r>
      <w:bookmarkStart w:id="64" w:name="83a8feea-b75e-4227-8bcd-8ff9e804ba2b"/>
      <w:r w:rsidRPr="00293A49">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Зарубежная литература.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 де Сервантес Сааведра.</w:t>
      </w:r>
      <w:r w:rsidRPr="00293A49">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293A49">
        <w:rPr>
          <w:rFonts w:ascii="Times New Roman" w:hAnsi="Times New Roman"/>
          <w:color w:val="000000"/>
          <w:sz w:val="28"/>
          <w:lang w:val="ru-RU"/>
        </w:rPr>
        <w:t>(главы по выбору).</w:t>
      </w:r>
      <w:bookmarkEnd w:id="65"/>
      <w:r w:rsidRPr="00293A49">
        <w:rPr>
          <w:rFonts w:ascii="Times New Roman" w:hAnsi="Times New Roman"/>
          <w:color w:val="000000"/>
          <w:sz w:val="28"/>
          <w:lang w:val="ru-RU"/>
        </w:rPr>
        <w:t xml:space="preserve"> </w:t>
      </w:r>
    </w:p>
    <w:p w:rsidR="00A209AD" w:rsidRPr="00512343"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новеллистика </w:t>
      </w:r>
      <w:bookmarkStart w:id="66" w:name="4c3792f6-c508-448f-810f-0a4e7935e4da"/>
      <w:r w:rsidRPr="00293A49">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512343">
        <w:rPr>
          <w:rFonts w:ascii="Times New Roman" w:hAnsi="Times New Roman"/>
          <w:color w:val="000000"/>
          <w:sz w:val="28"/>
          <w:lang w:val="ru-RU"/>
        </w:rPr>
        <w:t>«Дары волхвов», «Последний лист».</w:t>
      </w:r>
      <w:bookmarkEnd w:id="66"/>
      <w:r w:rsidRPr="00512343">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де Сент Экзюпери.</w:t>
      </w:r>
      <w:r w:rsidRPr="00293A49">
        <w:rPr>
          <w:rFonts w:ascii="Times New Roman" w:hAnsi="Times New Roman"/>
          <w:color w:val="000000"/>
          <w:sz w:val="28"/>
          <w:lang w:val="ru-RU"/>
        </w:rPr>
        <w:t xml:space="preserve"> Повесть-сказка «Маленький принц».</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8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Древнерусская литература.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Житийная литература</w:t>
      </w:r>
      <w:r w:rsidRPr="00293A49">
        <w:rPr>
          <w:rFonts w:ascii="Times New Roman" w:hAnsi="Times New Roman"/>
          <w:color w:val="000000"/>
          <w:sz w:val="28"/>
          <w:lang w:val="ru-RU"/>
        </w:rPr>
        <w:t xml:space="preserve"> </w:t>
      </w:r>
      <w:bookmarkStart w:id="67" w:name="985594a0-fcf7-4207-a4d1-f380ff5738df"/>
      <w:r w:rsidRPr="00293A49">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93A49">
        <w:rPr>
          <w:rFonts w:ascii="Times New Roman" w:hAnsi="Times New Roman"/>
          <w:b/>
          <w:color w:val="000000"/>
          <w:sz w:val="28"/>
          <w:lang w:val="ru-RU"/>
        </w:rPr>
        <w:t xml:space="preserve"> века.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Д. И. Фонвизин. </w:t>
      </w:r>
      <w:r w:rsidRPr="00293A49">
        <w:rPr>
          <w:rFonts w:ascii="Times New Roman" w:hAnsi="Times New Roman"/>
          <w:color w:val="000000"/>
          <w:sz w:val="28"/>
          <w:lang w:val="ru-RU"/>
        </w:rPr>
        <w:t xml:space="preserve">Комедия «Недоросль».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С. Пушкин.</w:t>
      </w:r>
      <w:r w:rsidRPr="00293A49">
        <w:rPr>
          <w:rFonts w:ascii="Times New Roman" w:hAnsi="Times New Roman"/>
          <w:color w:val="000000"/>
          <w:sz w:val="28"/>
          <w:lang w:val="ru-RU"/>
        </w:rPr>
        <w:t xml:space="preserve"> Стихотворения </w:t>
      </w:r>
      <w:bookmarkStart w:id="68" w:name="5b5c3fe8-b2de-4b56-86d3-e3754f0ba265"/>
      <w:r w:rsidRPr="00293A49">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8"/>
      <w:r w:rsidRPr="00293A49">
        <w:rPr>
          <w:rFonts w:ascii="Times New Roman" w:hAnsi="Times New Roman"/>
          <w:color w:val="000000"/>
          <w:sz w:val="28"/>
          <w:lang w:val="ru-RU"/>
        </w:rPr>
        <w:t xml:space="preserve">Роман «Капитанская дочка». </w:t>
      </w:r>
    </w:p>
    <w:p w:rsidR="00A209AD" w:rsidRPr="00DE4DD3" w:rsidRDefault="00B90E88">
      <w:pPr>
        <w:spacing w:after="0" w:line="264" w:lineRule="auto"/>
        <w:ind w:firstLine="600"/>
        <w:jc w:val="both"/>
        <w:rPr>
          <w:lang w:val="ru-RU"/>
        </w:rPr>
      </w:pPr>
      <w:r w:rsidRPr="00293A49">
        <w:rPr>
          <w:rFonts w:ascii="Times New Roman" w:hAnsi="Times New Roman"/>
          <w:b/>
          <w:color w:val="000000"/>
          <w:sz w:val="28"/>
          <w:lang w:val="ru-RU"/>
        </w:rPr>
        <w:t>М. Ю. Лермонтов.</w:t>
      </w:r>
      <w:r w:rsidRPr="00293A49">
        <w:rPr>
          <w:rFonts w:ascii="Times New Roman" w:hAnsi="Times New Roman"/>
          <w:color w:val="000000"/>
          <w:sz w:val="28"/>
          <w:lang w:val="ru-RU"/>
        </w:rPr>
        <w:t xml:space="preserve"> Стихотворения </w:t>
      </w:r>
      <w:bookmarkStart w:id="69" w:name="1749eea8-4a2b-4b41-b15d-2fbade426127"/>
      <w:r w:rsidRPr="00293A49">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9"/>
      <w:r w:rsidRPr="00293A49">
        <w:rPr>
          <w:rFonts w:ascii="Times New Roman" w:hAnsi="Times New Roman"/>
          <w:color w:val="000000"/>
          <w:sz w:val="28"/>
          <w:lang w:val="ru-RU"/>
        </w:rPr>
        <w:t xml:space="preserve"> </w:t>
      </w:r>
      <w:r w:rsidRPr="00DE4DD3">
        <w:rPr>
          <w:rFonts w:ascii="Times New Roman" w:hAnsi="Times New Roman"/>
          <w:color w:val="000000"/>
          <w:sz w:val="28"/>
          <w:lang w:val="ru-RU"/>
        </w:rPr>
        <w:t xml:space="preserve">Поэма «Мцыри». </w:t>
      </w:r>
    </w:p>
    <w:p w:rsidR="00A209AD" w:rsidRPr="00293A49" w:rsidRDefault="00B90E88">
      <w:pPr>
        <w:spacing w:after="0" w:line="264" w:lineRule="auto"/>
        <w:ind w:firstLine="600"/>
        <w:jc w:val="both"/>
        <w:rPr>
          <w:lang w:val="ru-RU"/>
        </w:rPr>
      </w:pPr>
      <w:r w:rsidRPr="00DE4DD3">
        <w:rPr>
          <w:rFonts w:ascii="Times New Roman" w:hAnsi="Times New Roman"/>
          <w:b/>
          <w:color w:val="000000"/>
          <w:sz w:val="28"/>
          <w:lang w:val="ru-RU"/>
        </w:rPr>
        <w:t xml:space="preserve">Н. В. Гоголь. </w:t>
      </w:r>
      <w:r w:rsidRPr="00DE4DD3">
        <w:rPr>
          <w:rFonts w:ascii="Times New Roman" w:hAnsi="Times New Roman"/>
          <w:color w:val="000000"/>
          <w:sz w:val="28"/>
          <w:lang w:val="ru-RU"/>
        </w:rPr>
        <w:t xml:space="preserve">Повесть «Шинель». </w:t>
      </w:r>
      <w:r w:rsidRPr="00293A49">
        <w:rPr>
          <w:rFonts w:ascii="Times New Roman" w:hAnsi="Times New Roman"/>
          <w:color w:val="000000"/>
          <w:sz w:val="28"/>
          <w:lang w:val="ru-RU"/>
        </w:rPr>
        <w:t xml:space="preserve">Комедия «Ревизор».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И. С. Тургенев.</w:t>
      </w:r>
      <w:r w:rsidRPr="00293A49">
        <w:rPr>
          <w:rFonts w:ascii="Times New Roman" w:hAnsi="Times New Roman"/>
          <w:color w:val="000000"/>
          <w:sz w:val="28"/>
          <w:lang w:val="ru-RU"/>
        </w:rPr>
        <w:t xml:space="preserve"> Повести </w:t>
      </w:r>
      <w:bookmarkStart w:id="70" w:name="fabf9287-55ad-4e60-84d5-add7a98c2934"/>
      <w:r w:rsidRPr="00293A49">
        <w:rPr>
          <w:rFonts w:ascii="Times New Roman" w:hAnsi="Times New Roman"/>
          <w:color w:val="000000"/>
          <w:sz w:val="28"/>
          <w:lang w:val="ru-RU"/>
        </w:rPr>
        <w:t>(одна по выбору). Например, «Ася», «Первая любовь».</w:t>
      </w:r>
      <w:bookmarkEnd w:id="70"/>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Ф. М. Достоевский. </w:t>
      </w:r>
      <w:bookmarkStart w:id="71" w:name="d4361b3a-67eb-4f10-a5c6-46aeb46ddd0f"/>
      <w:r w:rsidRPr="00293A49">
        <w:rPr>
          <w:rFonts w:ascii="Times New Roman" w:hAnsi="Times New Roman"/>
          <w:color w:val="000000"/>
          <w:sz w:val="28"/>
          <w:lang w:val="ru-RU"/>
        </w:rPr>
        <w:t>«Бедные люди», «Белые ночи» (одно произведение по выбору).</w:t>
      </w:r>
      <w:bookmarkEnd w:id="7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 Н. Толстой. </w:t>
      </w:r>
      <w:r w:rsidRPr="00293A49">
        <w:rPr>
          <w:rFonts w:ascii="Times New Roman" w:hAnsi="Times New Roman"/>
          <w:color w:val="000000"/>
          <w:sz w:val="28"/>
          <w:lang w:val="ru-RU"/>
        </w:rPr>
        <w:t xml:space="preserve">Повести и рассказы </w:t>
      </w:r>
      <w:bookmarkStart w:id="72" w:name="1cb9fa85-1479-480f-ac52-31806803cd56"/>
      <w:r w:rsidRPr="00293A49">
        <w:rPr>
          <w:rFonts w:ascii="Times New Roman" w:hAnsi="Times New Roman"/>
          <w:color w:val="000000"/>
          <w:sz w:val="28"/>
          <w:lang w:val="ru-RU"/>
        </w:rPr>
        <w:t>(одно произведение по выбору). Например, «Отрочество» (главы).</w:t>
      </w:r>
      <w:bookmarkEnd w:id="7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Произведения писателей русского зарубежья</w:t>
      </w:r>
      <w:r w:rsidRPr="00293A49">
        <w:rPr>
          <w:rFonts w:ascii="Times New Roman" w:hAnsi="Times New Roman"/>
          <w:color w:val="000000"/>
          <w:sz w:val="28"/>
          <w:lang w:val="ru-RU"/>
        </w:rPr>
        <w:t xml:space="preserve"> </w:t>
      </w:r>
      <w:bookmarkStart w:id="73" w:name="2d584d74-2b44-43c1-bb1d-41138fc1bfb5"/>
      <w:r w:rsidRPr="00293A49">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3"/>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Поэзия первой половины ХХ века</w:t>
      </w:r>
      <w:r w:rsidRPr="00293A49">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 А. Булгаков</w:t>
      </w:r>
      <w:r w:rsidRPr="00293A49">
        <w:rPr>
          <w:rFonts w:ascii="Times New Roman" w:hAnsi="Times New Roman"/>
          <w:color w:val="000000"/>
          <w:sz w:val="28"/>
          <w:lang w:val="ru-RU"/>
        </w:rPr>
        <w:t xml:space="preserve"> </w:t>
      </w:r>
      <w:bookmarkStart w:id="74" w:name="ef531e3a-0507-4076-89cb-456c64cbca56"/>
      <w:r w:rsidRPr="00293A49">
        <w:rPr>
          <w:rFonts w:ascii="Times New Roman" w:hAnsi="Times New Roman"/>
          <w:color w:val="000000"/>
          <w:sz w:val="28"/>
          <w:lang w:val="ru-RU"/>
        </w:rPr>
        <w:t>(одна повесть по выбору). Например, «Собачье сердце» и другие.</w:t>
      </w:r>
      <w:bookmarkEnd w:id="7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293A49">
        <w:rPr>
          <w:rFonts w:ascii="Times New Roman" w:hAnsi="Times New Roman"/>
          <w:b/>
          <w:color w:val="333333"/>
          <w:sz w:val="28"/>
          <w:lang w:val="ru-RU"/>
        </w:rPr>
        <w:t xml:space="preserve">–начала </w:t>
      </w:r>
      <w:r>
        <w:rPr>
          <w:rFonts w:ascii="Times New Roman" w:hAnsi="Times New Roman"/>
          <w:b/>
          <w:color w:val="333333"/>
          <w:sz w:val="28"/>
        </w:rPr>
        <w:t>XXI</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А. Т. Твардовский. </w:t>
      </w:r>
      <w:r w:rsidRPr="00293A49">
        <w:rPr>
          <w:rFonts w:ascii="Times New Roman" w:hAnsi="Times New Roman"/>
          <w:color w:val="000000"/>
          <w:sz w:val="28"/>
          <w:lang w:val="ru-RU"/>
        </w:rPr>
        <w:t xml:space="preserve">Поэма «Василий Тёркин» </w:t>
      </w:r>
      <w:bookmarkStart w:id="75" w:name="bf7bc9e4-c459-4e44-8cf4-6440f472144b"/>
      <w:r w:rsidRPr="00293A49">
        <w:rPr>
          <w:rFonts w:ascii="Times New Roman" w:hAnsi="Times New Roman"/>
          <w:color w:val="000000"/>
          <w:sz w:val="28"/>
          <w:lang w:val="ru-RU"/>
        </w:rPr>
        <w:t>(главы «Переправа», «Гармонь», «Два солдата», «Поединок» и другие).</w:t>
      </w:r>
      <w:bookmarkEnd w:id="75"/>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А.Н. Толстой</w:t>
      </w:r>
      <w:r w:rsidRPr="00293A49">
        <w:rPr>
          <w:rFonts w:ascii="Times New Roman" w:hAnsi="Times New Roman"/>
          <w:color w:val="000000"/>
          <w:sz w:val="28"/>
          <w:lang w:val="ru-RU"/>
        </w:rPr>
        <w:t>. Рассказ «Русский характер».</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 А. Шолохов.</w:t>
      </w:r>
      <w:r w:rsidRPr="00293A49">
        <w:rPr>
          <w:rFonts w:ascii="Times New Roman" w:hAnsi="Times New Roman"/>
          <w:color w:val="000000"/>
          <w:sz w:val="28"/>
          <w:lang w:val="ru-RU"/>
        </w:rPr>
        <w:t xml:space="preserve"> Рассказ «Судьба человека».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И. Солженицын.</w:t>
      </w:r>
      <w:r w:rsidRPr="00293A49">
        <w:rPr>
          <w:rFonts w:ascii="Times New Roman" w:hAnsi="Times New Roman"/>
          <w:color w:val="000000"/>
          <w:sz w:val="28"/>
          <w:lang w:val="ru-RU"/>
        </w:rPr>
        <w:t xml:space="preserve"> Рассказ «Матрёнин двор».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века</w:t>
      </w:r>
      <w:r w:rsidRPr="00293A49">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293A49">
        <w:rPr>
          <w:sz w:val="28"/>
          <w:lang w:val="ru-RU"/>
        </w:rPr>
        <w:br/>
      </w:r>
      <w:bookmarkStart w:id="76" w:name="464a1461-dc27-4c8e-855e-7a4d0048dab5"/>
      <w:bookmarkEnd w:id="76"/>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93A49">
        <w:rPr>
          <w:rFonts w:ascii="Times New Roman" w:hAnsi="Times New Roman"/>
          <w:b/>
          <w:color w:val="000000"/>
          <w:sz w:val="28"/>
          <w:lang w:val="ru-RU"/>
        </w:rPr>
        <w:t xml:space="preserve"> – начала </w:t>
      </w:r>
      <w:r>
        <w:rPr>
          <w:rFonts w:ascii="Times New Roman" w:hAnsi="Times New Roman"/>
          <w:b/>
          <w:color w:val="000000"/>
          <w:sz w:val="28"/>
        </w:rPr>
        <w:t>XXI</w:t>
      </w:r>
      <w:r w:rsidRPr="00293A49">
        <w:rPr>
          <w:rFonts w:ascii="Times New Roman" w:hAnsi="Times New Roman"/>
          <w:b/>
          <w:color w:val="000000"/>
          <w:sz w:val="28"/>
          <w:lang w:val="ru-RU"/>
        </w:rPr>
        <w:t xml:space="preserve"> веков</w:t>
      </w:r>
      <w:r w:rsidRPr="00293A49">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293A49">
        <w:rPr>
          <w:sz w:val="28"/>
          <w:lang w:val="ru-RU"/>
        </w:rPr>
        <w:br/>
      </w:r>
      <w:bookmarkStart w:id="77" w:name="adb853ee-930d-4a27-923a-b9cb0245de5e"/>
      <w:bookmarkEnd w:id="77"/>
    </w:p>
    <w:p w:rsidR="00A209AD" w:rsidRPr="00293A49" w:rsidRDefault="00B90E88">
      <w:pPr>
        <w:shd w:val="clear" w:color="auto" w:fill="FFFFFF"/>
        <w:spacing w:after="0" w:line="264" w:lineRule="auto"/>
        <w:ind w:firstLine="600"/>
        <w:jc w:val="both"/>
        <w:rPr>
          <w:lang w:val="ru-RU"/>
        </w:rPr>
      </w:pPr>
      <w:r w:rsidRPr="00293A49">
        <w:rPr>
          <w:rFonts w:ascii="Times New Roman" w:hAnsi="Times New Roman"/>
          <w:b/>
          <w:color w:val="000000"/>
          <w:sz w:val="28"/>
          <w:lang w:val="ru-RU"/>
        </w:rPr>
        <w:t>Зарубежная литература. У. Шекспир.</w:t>
      </w:r>
      <w:r w:rsidRPr="00293A49">
        <w:rPr>
          <w:rFonts w:ascii="Times New Roman" w:hAnsi="Times New Roman"/>
          <w:color w:val="000000"/>
          <w:sz w:val="28"/>
          <w:lang w:val="ru-RU"/>
        </w:rPr>
        <w:t xml:space="preserve"> Сонеты </w:t>
      </w:r>
      <w:bookmarkStart w:id="78" w:name="0d55d6d3-7190-4389-8070-261d3434d548"/>
      <w:r w:rsidRPr="00293A49">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8"/>
      <w:r w:rsidRPr="00293A49">
        <w:rPr>
          <w:rFonts w:ascii="Times New Roman" w:hAnsi="Times New Roman"/>
          <w:color w:val="000000"/>
          <w:sz w:val="28"/>
          <w:lang w:val="ru-RU"/>
        </w:rPr>
        <w:t xml:space="preserve">Трагедия «Ромео и Джульетта» </w:t>
      </w:r>
      <w:bookmarkStart w:id="79" w:name="b53ea1d5-9b20-4ab2-824f-f7ee2f330726"/>
      <w:r w:rsidRPr="00293A49">
        <w:rPr>
          <w:rFonts w:ascii="Times New Roman" w:hAnsi="Times New Roman"/>
          <w:color w:val="000000"/>
          <w:sz w:val="28"/>
          <w:lang w:val="ru-RU"/>
        </w:rPr>
        <w:t>(фрагменты по выбору).</w:t>
      </w:r>
      <w:bookmarkEnd w:id="79"/>
      <w:r w:rsidRPr="00293A49">
        <w:rPr>
          <w:rFonts w:ascii="Times New Roman" w:hAnsi="Times New Roman"/>
          <w:color w:val="000000"/>
          <w:sz w:val="28"/>
          <w:lang w:val="ru-RU"/>
        </w:rPr>
        <w:t xml:space="preserve"> </w:t>
      </w:r>
    </w:p>
    <w:p w:rsidR="00A209AD" w:rsidRPr="00293A49" w:rsidRDefault="00B90E88">
      <w:pPr>
        <w:shd w:val="clear" w:color="auto" w:fill="FFFFFF"/>
        <w:spacing w:after="0" w:line="264" w:lineRule="auto"/>
        <w:ind w:firstLine="600"/>
        <w:jc w:val="both"/>
        <w:rPr>
          <w:lang w:val="ru-RU"/>
        </w:rPr>
      </w:pPr>
      <w:r w:rsidRPr="00293A49">
        <w:rPr>
          <w:rFonts w:ascii="Times New Roman" w:hAnsi="Times New Roman"/>
          <w:b/>
          <w:color w:val="000000"/>
          <w:sz w:val="28"/>
          <w:lang w:val="ru-RU"/>
        </w:rPr>
        <w:t xml:space="preserve">Ж.-Б. Мольер. </w:t>
      </w:r>
      <w:r w:rsidRPr="00293A49">
        <w:rPr>
          <w:rFonts w:ascii="Times New Roman" w:hAnsi="Times New Roman"/>
          <w:color w:val="000000"/>
          <w:sz w:val="28"/>
          <w:lang w:val="ru-RU"/>
        </w:rPr>
        <w:t xml:space="preserve">Комедия «Мещанин во дворянстве» </w:t>
      </w:r>
      <w:bookmarkStart w:id="80" w:name="0d430c7d-1e84-4c15-8128-09b5a0ae5b8e"/>
      <w:r w:rsidRPr="00293A49">
        <w:rPr>
          <w:rFonts w:ascii="Times New Roman" w:hAnsi="Times New Roman"/>
          <w:color w:val="000000"/>
          <w:sz w:val="28"/>
          <w:lang w:val="ru-RU"/>
        </w:rPr>
        <w:t>(фрагменты по выбору).</w:t>
      </w:r>
      <w:bookmarkEnd w:id="80"/>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9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Древнерусская литература.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 xml:space="preserve">«Слово о полку Игореве».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w:t>
      </w:r>
      <w:r>
        <w:rPr>
          <w:rFonts w:ascii="Times New Roman" w:hAnsi="Times New Roman"/>
          <w:b/>
          <w:color w:val="000000"/>
          <w:sz w:val="28"/>
        </w:rPr>
        <w:t>XVIII</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М. В. Ломоносов. </w:t>
      </w:r>
      <w:r w:rsidRPr="00293A49">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1" w:name="e8b587e6-2f8c-4690-a635-22bb3cee08ae"/>
      <w:r w:rsidRPr="00293A49">
        <w:rPr>
          <w:rFonts w:ascii="Times New Roman" w:hAnsi="Times New Roman"/>
          <w:color w:val="000000"/>
          <w:sz w:val="28"/>
          <w:lang w:val="ru-RU"/>
        </w:rPr>
        <w:t>(по выбору).</w:t>
      </w:r>
      <w:bookmarkEnd w:id="8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Г. Р. Державин. </w:t>
      </w:r>
      <w:r w:rsidRPr="00293A49">
        <w:rPr>
          <w:rFonts w:ascii="Times New Roman" w:hAnsi="Times New Roman"/>
          <w:color w:val="000000"/>
          <w:sz w:val="28"/>
          <w:lang w:val="ru-RU"/>
        </w:rPr>
        <w:t xml:space="preserve">Стихотворения </w:t>
      </w:r>
      <w:bookmarkStart w:id="82" w:name="8ca8cc5e-b57b-4292-a0a2-4d5e99a37fc7"/>
      <w:r w:rsidRPr="00293A49">
        <w:rPr>
          <w:rFonts w:ascii="Times New Roman" w:hAnsi="Times New Roman"/>
          <w:color w:val="000000"/>
          <w:sz w:val="28"/>
          <w:lang w:val="ru-RU"/>
        </w:rPr>
        <w:t>(два по выбору). Например, «Властителям и судиям», «Памятник» и другие.</w:t>
      </w:r>
      <w:bookmarkEnd w:id="82"/>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Н. М. Карамзин.</w:t>
      </w:r>
      <w:r w:rsidRPr="00293A49">
        <w:rPr>
          <w:rFonts w:ascii="Times New Roman" w:hAnsi="Times New Roman"/>
          <w:color w:val="000000"/>
          <w:sz w:val="28"/>
          <w:lang w:val="ru-RU"/>
        </w:rPr>
        <w:t xml:space="preserve"> Повесть «Бедная Лиза».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века.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В. А. Жуковский.</w:t>
      </w:r>
      <w:r w:rsidRPr="00293A49">
        <w:rPr>
          <w:rFonts w:ascii="Times New Roman" w:hAnsi="Times New Roman"/>
          <w:color w:val="000000"/>
          <w:sz w:val="28"/>
          <w:lang w:val="ru-RU"/>
        </w:rPr>
        <w:t xml:space="preserve"> Баллады, элегии </w:t>
      </w:r>
      <w:bookmarkStart w:id="83" w:name="7eb282c3-f5ef-4e9f-86b2-734492601833"/>
      <w:r w:rsidRPr="00293A49">
        <w:rPr>
          <w:rFonts w:ascii="Times New Roman" w:hAnsi="Times New Roman"/>
          <w:color w:val="000000"/>
          <w:sz w:val="28"/>
          <w:lang w:val="ru-RU"/>
        </w:rPr>
        <w:t>(две по выбору). Например, «Светлана», «Невыразимое», «Море» и другие.</w:t>
      </w:r>
      <w:bookmarkEnd w:id="83"/>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С. Грибоедов.</w:t>
      </w:r>
      <w:r w:rsidRPr="00293A49">
        <w:rPr>
          <w:rFonts w:ascii="Times New Roman" w:hAnsi="Times New Roman"/>
          <w:color w:val="000000"/>
          <w:sz w:val="28"/>
          <w:lang w:val="ru-RU"/>
        </w:rPr>
        <w:t xml:space="preserve"> Комедия «Горе от ума».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Поэзия пушкинской эпохи. </w:t>
      </w:r>
      <w:bookmarkStart w:id="84" w:name="d3f3009b-2bf2-4457-85cc-996248170bfd"/>
      <w:r w:rsidRPr="00293A49">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4"/>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А. С. Пушкин.</w:t>
      </w:r>
      <w:r w:rsidRPr="00293A49">
        <w:rPr>
          <w:rFonts w:ascii="Times New Roman" w:hAnsi="Times New Roman"/>
          <w:color w:val="000000"/>
          <w:sz w:val="28"/>
          <w:lang w:val="ru-RU"/>
        </w:rPr>
        <w:t xml:space="preserve"> Стихотворения (не менее пяти по выбору). </w:t>
      </w:r>
      <w:bookmarkStart w:id="85" w:name="0b2f85f8-e824-4e61-a1ac-4efc7fb78a2f"/>
      <w:r w:rsidRPr="00293A49">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5"/>
      <w:r w:rsidRPr="00293A49">
        <w:rPr>
          <w:rFonts w:ascii="Times New Roman" w:hAnsi="Times New Roman"/>
          <w:color w:val="000000"/>
          <w:sz w:val="28"/>
          <w:lang w:val="ru-RU"/>
        </w:rPr>
        <w:t xml:space="preserve"> Поэма «Медный всадник». Роман в стихах «Евгений Онегин».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М. Ю. Лермонтов.</w:t>
      </w:r>
      <w:r w:rsidRPr="00293A49">
        <w:rPr>
          <w:rFonts w:ascii="Times New Roman" w:hAnsi="Times New Roman"/>
          <w:color w:val="000000"/>
          <w:sz w:val="28"/>
          <w:lang w:val="ru-RU"/>
        </w:rPr>
        <w:t xml:space="preserve"> Стихотворения (не менее пяти по выбору). </w:t>
      </w:r>
      <w:bookmarkStart w:id="86" w:name="87a51fa3-c568-4583-a18a-174135483b9d"/>
      <w:r w:rsidRPr="00293A49">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6"/>
      <w:r w:rsidRPr="00293A49">
        <w:rPr>
          <w:rFonts w:ascii="Times New Roman" w:hAnsi="Times New Roman"/>
          <w:color w:val="000000"/>
          <w:sz w:val="28"/>
          <w:lang w:val="ru-RU"/>
        </w:rPr>
        <w:t xml:space="preserve"> Роман «Герой нашего времени».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Н. В. Гоголь. </w:t>
      </w:r>
      <w:r w:rsidRPr="00293A49">
        <w:rPr>
          <w:rFonts w:ascii="Times New Roman" w:hAnsi="Times New Roman"/>
          <w:color w:val="000000"/>
          <w:sz w:val="28"/>
          <w:lang w:val="ru-RU"/>
        </w:rPr>
        <w:t xml:space="preserve">Поэма «Мёртвые души».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литература.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Данте.</w:t>
      </w:r>
      <w:r w:rsidRPr="00293A49">
        <w:rPr>
          <w:rFonts w:ascii="Times New Roman" w:hAnsi="Times New Roman"/>
          <w:color w:val="000000"/>
          <w:sz w:val="28"/>
          <w:lang w:val="ru-RU"/>
        </w:rPr>
        <w:t xml:space="preserve"> «Божественная комедия» </w:t>
      </w:r>
      <w:bookmarkStart w:id="87" w:name="131db750-5e26-42b5-b0b5-6f68058ef787"/>
      <w:r w:rsidRPr="00293A49">
        <w:rPr>
          <w:rFonts w:ascii="Times New Roman" w:hAnsi="Times New Roman"/>
          <w:color w:val="000000"/>
          <w:sz w:val="28"/>
          <w:lang w:val="ru-RU"/>
        </w:rPr>
        <w:t>(не менее двух фрагментов по выбору).</w:t>
      </w:r>
      <w:bookmarkEnd w:id="87"/>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У. Шекспир.</w:t>
      </w:r>
      <w:r w:rsidRPr="00293A49">
        <w:rPr>
          <w:rFonts w:ascii="Times New Roman" w:hAnsi="Times New Roman"/>
          <w:color w:val="000000"/>
          <w:sz w:val="28"/>
          <w:lang w:val="ru-RU"/>
        </w:rPr>
        <w:t xml:space="preserve"> Трагедия «Гамлет» </w:t>
      </w:r>
      <w:bookmarkStart w:id="88" w:name="50dcaf75-7eb3-4058-9b14-0313c9277b2d"/>
      <w:r w:rsidRPr="00293A49">
        <w:rPr>
          <w:rFonts w:ascii="Times New Roman" w:hAnsi="Times New Roman"/>
          <w:color w:val="000000"/>
          <w:sz w:val="28"/>
          <w:lang w:val="ru-RU"/>
        </w:rPr>
        <w:t>(фрагменты по выбору).</w:t>
      </w:r>
      <w:bookmarkEnd w:id="88"/>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И.В. Гёте.</w:t>
      </w:r>
      <w:r w:rsidRPr="00293A49">
        <w:rPr>
          <w:rFonts w:ascii="Times New Roman" w:hAnsi="Times New Roman"/>
          <w:color w:val="000000"/>
          <w:sz w:val="28"/>
          <w:lang w:val="ru-RU"/>
        </w:rPr>
        <w:t xml:space="preserve"> Трагедия «Фауст» </w:t>
      </w:r>
      <w:bookmarkStart w:id="89" w:name="0b3534b6-8dfe-4b28-9993-091faed66786"/>
      <w:r w:rsidRPr="00293A49">
        <w:rPr>
          <w:rFonts w:ascii="Times New Roman" w:hAnsi="Times New Roman"/>
          <w:color w:val="000000"/>
          <w:sz w:val="28"/>
          <w:lang w:val="ru-RU"/>
        </w:rPr>
        <w:t>(не менее двух фрагментов по выбору).</w:t>
      </w:r>
      <w:bookmarkEnd w:id="89"/>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Дж. Г. Байрон. </w:t>
      </w:r>
      <w:r w:rsidRPr="00293A49">
        <w:rPr>
          <w:rFonts w:ascii="Times New Roman" w:hAnsi="Times New Roman"/>
          <w:color w:val="000000"/>
          <w:sz w:val="28"/>
          <w:lang w:val="ru-RU"/>
        </w:rPr>
        <w:t xml:space="preserve">Стихотворения </w:t>
      </w:r>
      <w:bookmarkStart w:id="90" w:name="e19cbdea-f76d-4b99-b400-83b11ad6923d"/>
      <w:r w:rsidRPr="00293A49">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90"/>
      <w:r w:rsidRPr="00293A49">
        <w:rPr>
          <w:rFonts w:ascii="Times New Roman" w:hAnsi="Times New Roman"/>
          <w:color w:val="000000"/>
          <w:sz w:val="28"/>
          <w:lang w:val="ru-RU"/>
        </w:rPr>
        <w:t xml:space="preserve"> Поэма «Паломничество Чайльд-Гарольда» </w:t>
      </w:r>
      <w:bookmarkStart w:id="91" w:name="e2190f02-8aec-4529-8d6c-41c65b65ca2e"/>
      <w:r w:rsidRPr="00293A49">
        <w:rPr>
          <w:rFonts w:ascii="Times New Roman" w:hAnsi="Times New Roman"/>
          <w:color w:val="000000"/>
          <w:sz w:val="28"/>
          <w:lang w:val="ru-RU"/>
        </w:rPr>
        <w:t>(не менее одного фрагмента по выбору).</w:t>
      </w:r>
      <w:bookmarkEnd w:id="91"/>
      <w:r w:rsidRPr="00293A49">
        <w:rPr>
          <w:rFonts w:ascii="Times New Roman" w:hAnsi="Times New Roman"/>
          <w:color w:val="000000"/>
          <w:sz w:val="28"/>
          <w:lang w:val="ru-RU"/>
        </w:rPr>
        <w:t xml:space="preserve"> </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293A49">
        <w:rPr>
          <w:rFonts w:ascii="Times New Roman" w:hAnsi="Times New Roman"/>
          <w:b/>
          <w:color w:val="000000"/>
          <w:sz w:val="28"/>
          <w:lang w:val="ru-RU"/>
        </w:rPr>
        <w:t xml:space="preserve"> в.</w:t>
      </w:r>
      <w:r w:rsidRPr="00293A49">
        <w:rPr>
          <w:rFonts w:ascii="Times New Roman" w:hAnsi="Times New Roman"/>
          <w:color w:val="000000"/>
          <w:sz w:val="28"/>
          <w:lang w:val="ru-RU"/>
        </w:rPr>
        <w:t xml:space="preserve"> </w:t>
      </w:r>
      <w:bookmarkStart w:id="92" w:name="2ccf1dde-3592-470f-89fb-4ebac1d8e3cf"/>
      <w:r w:rsidRPr="00293A49">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2"/>
    </w:p>
    <w:p w:rsidR="00A209AD" w:rsidRPr="00293A49" w:rsidRDefault="00A209AD">
      <w:pPr>
        <w:rPr>
          <w:lang w:val="ru-RU"/>
        </w:rPr>
        <w:sectPr w:rsidR="00A209AD" w:rsidRPr="00293A49">
          <w:pgSz w:w="11906" w:h="16383"/>
          <w:pgMar w:top="1134" w:right="850" w:bottom="1134" w:left="1701" w:header="720" w:footer="720" w:gutter="0"/>
          <w:cols w:space="720"/>
        </w:sectPr>
      </w:pPr>
      <w:bookmarkStart w:id="93" w:name="block-56791834"/>
    </w:p>
    <w:bookmarkEnd w:id="93"/>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ПЛАНИРУЕМЫЕ ОБРАЗОВАТЕЛЬНЫЕ РЕЗУЛЬТАТЫ</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ЛИЧНОСТНЫЕ РЕЗУЛЬТАТЫ</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Гражданского воспитания:</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неприятие любых форм экстремизма, дискриминации;</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понимание роли различных социальных институтов в жизни человека;</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представление о способах противодействия коррупции;</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активное участие в школьном самоуправлении;</w:t>
      </w:r>
    </w:p>
    <w:p w:rsidR="00A209AD" w:rsidRPr="00293A49" w:rsidRDefault="00B90E88">
      <w:pPr>
        <w:numPr>
          <w:ilvl w:val="0"/>
          <w:numId w:val="1"/>
        </w:numPr>
        <w:spacing w:after="0" w:line="264" w:lineRule="auto"/>
        <w:jc w:val="both"/>
        <w:rPr>
          <w:lang w:val="ru-RU"/>
        </w:rPr>
      </w:pPr>
      <w:r w:rsidRPr="00293A49">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Патриотического воспитания:</w:t>
      </w:r>
    </w:p>
    <w:p w:rsidR="00A209AD" w:rsidRPr="00293A49" w:rsidRDefault="00B90E88">
      <w:pPr>
        <w:numPr>
          <w:ilvl w:val="0"/>
          <w:numId w:val="2"/>
        </w:numPr>
        <w:spacing w:after="0" w:line="264" w:lineRule="auto"/>
        <w:jc w:val="both"/>
        <w:rPr>
          <w:lang w:val="ru-RU"/>
        </w:rPr>
      </w:pPr>
      <w:r w:rsidRPr="00293A49">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209AD" w:rsidRPr="00293A49" w:rsidRDefault="00B90E88">
      <w:pPr>
        <w:numPr>
          <w:ilvl w:val="0"/>
          <w:numId w:val="2"/>
        </w:numPr>
        <w:spacing w:after="0" w:line="264" w:lineRule="auto"/>
        <w:jc w:val="both"/>
        <w:rPr>
          <w:lang w:val="ru-RU"/>
        </w:rPr>
      </w:pPr>
      <w:r w:rsidRPr="00293A49">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209AD" w:rsidRPr="00293A49" w:rsidRDefault="00B90E88">
      <w:pPr>
        <w:numPr>
          <w:ilvl w:val="0"/>
          <w:numId w:val="2"/>
        </w:numPr>
        <w:spacing w:after="0" w:line="264" w:lineRule="auto"/>
        <w:jc w:val="both"/>
        <w:rPr>
          <w:lang w:val="ru-RU"/>
        </w:rPr>
      </w:pPr>
      <w:r w:rsidRPr="00293A49">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Духовно-нравственного воспитания:</w:t>
      </w:r>
    </w:p>
    <w:p w:rsidR="00A209AD" w:rsidRPr="00293A49" w:rsidRDefault="00B90E88">
      <w:pPr>
        <w:numPr>
          <w:ilvl w:val="0"/>
          <w:numId w:val="3"/>
        </w:numPr>
        <w:spacing w:after="0" w:line="264" w:lineRule="auto"/>
        <w:jc w:val="both"/>
        <w:rPr>
          <w:lang w:val="ru-RU"/>
        </w:rPr>
      </w:pPr>
      <w:r w:rsidRPr="00293A49">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209AD" w:rsidRPr="00293A49" w:rsidRDefault="00B90E88">
      <w:pPr>
        <w:numPr>
          <w:ilvl w:val="0"/>
          <w:numId w:val="3"/>
        </w:numPr>
        <w:spacing w:after="0" w:line="264" w:lineRule="auto"/>
        <w:jc w:val="both"/>
        <w:rPr>
          <w:lang w:val="ru-RU"/>
        </w:rPr>
      </w:pPr>
      <w:r w:rsidRPr="00293A49">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209AD" w:rsidRPr="00293A49" w:rsidRDefault="00B90E88">
      <w:pPr>
        <w:numPr>
          <w:ilvl w:val="0"/>
          <w:numId w:val="3"/>
        </w:numPr>
        <w:spacing w:after="0" w:line="264" w:lineRule="auto"/>
        <w:jc w:val="both"/>
        <w:rPr>
          <w:lang w:val="ru-RU"/>
        </w:rPr>
      </w:pPr>
      <w:r w:rsidRPr="00293A49">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Эстетического воспитания:</w:t>
      </w:r>
    </w:p>
    <w:p w:rsidR="00A209AD" w:rsidRPr="00293A49" w:rsidRDefault="00B90E88">
      <w:pPr>
        <w:numPr>
          <w:ilvl w:val="0"/>
          <w:numId w:val="4"/>
        </w:numPr>
        <w:spacing w:after="0" w:line="264" w:lineRule="auto"/>
        <w:jc w:val="both"/>
        <w:rPr>
          <w:lang w:val="ru-RU"/>
        </w:rPr>
      </w:pPr>
      <w:r w:rsidRPr="00293A49">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209AD" w:rsidRPr="00293A49" w:rsidRDefault="00B90E88">
      <w:pPr>
        <w:numPr>
          <w:ilvl w:val="0"/>
          <w:numId w:val="4"/>
        </w:numPr>
        <w:spacing w:after="0" w:line="264" w:lineRule="auto"/>
        <w:jc w:val="both"/>
        <w:rPr>
          <w:lang w:val="ru-RU"/>
        </w:rPr>
      </w:pPr>
      <w:r w:rsidRPr="00293A49">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209AD" w:rsidRPr="00293A49" w:rsidRDefault="00B90E88">
      <w:pPr>
        <w:numPr>
          <w:ilvl w:val="0"/>
          <w:numId w:val="4"/>
        </w:numPr>
        <w:spacing w:after="0" w:line="264" w:lineRule="auto"/>
        <w:jc w:val="both"/>
        <w:rPr>
          <w:lang w:val="ru-RU"/>
        </w:rPr>
      </w:pPr>
      <w:r w:rsidRPr="00293A49">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209AD" w:rsidRPr="00293A49" w:rsidRDefault="00B90E88">
      <w:pPr>
        <w:numPr>
          <w:ilvl w:val="0"/>
          <w:numId w:val="4"/>
        </w:numPr>
        <w:spacing w:after="0" w:line="264" w:lineRule="auto"/>
        <w:jc w:val="both"/>
        <w:rPr>
          <w:lang w:val="ru-RU"/>
        </w:rPr>
      </w:pPr>
      <w:r w:rsidRPr="00293A49">
        <w:rPr>
          <w:rFonts w:ascii="Times New Roman" w:hAnsi="Times New Roman"/>
          <w:color w:val="000000"/>
          <w:sz w:val="28"/>
          <w:lang w:val="ru-RU"/>
        </w:rPr>
        <w:t>стремление к самовыражению в разных видах искусства.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умение принимать себя и других, не осуждая;</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уметь управлять собственным эмоциональным состоянием;</w:t>
      </w:r>
    </w:p>
    <w:p w:rsidR="00A209AD" w:rsidRPr="00293A49" w:rsidRDefault="00B90E88">
      <w:pPr>
        <w:numPr>
          <w:ilvl w:val="0"/>
          <w:numId w:val="5"/>
        </w:numPr>
        <w:spacing w:after="0" w:line="264" w:lineRule="auto"/>
        <w:jc w:val="both"/>
        <w:rPr>
          <w:lang w:val="ru-RU"/>
        </w:rPr>
      </w:pPr>
      <w:r w:rsidRPr="00293A49">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Трудового воспитания:</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 xml:space="preserve">готовность адаптироваться в профессиональной среде; </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209AD" w:rsidRPr="00293A49" w:rsidRDefault="00B90E88">
      <w:pPr>
        <w:numPr>
          <w:ilvl w:val="0"/>
          <w:numId w:val="6"/>
        </w:numPr>
        <w:spacing w:after="0" w:line="264" w:lineRule="auto"/>
        <w:jc w:val="both"/>
        <w:rPr>
          <w:lang w:val="ru-RU"/>
        </w:rPr>
      </w:pPr>
      <w:r w:rsidRPr="00293A49">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Экологического воспитания:</w:t>
      </w:r>
    </w:p>
    <w:p w:rsidR="00A209AD" w:rsidRPr="00293A49" w:rsidRDefault="00B90E88">
      <w:pPr>
        <w:numPr>
          <w:ilvl w:val="0"/>
          <w:numId w:val="7"/>
        </w:numPr>
        <w:spacing w:after="0" w:line="264" w:lineRule="auto"/>
        <w:jc w:val="both"/>
        <w:rPr>
          <w:lang w:val="ru-RU"/>
        </w:rPr>
      </w:pPr>
      <w:r w:rsidRPr="00293A49">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209AD" w:rsidRPr="00293A49" w:rsidRDefault="00B90E88">
      <w:pPr>
        <w:numPr>
          <w:ilvl w:val="0"/>
          <w:numId w:val="7"/>
        </w:numPr>
        <w:spacing w:after="0" w:line="264" w:lineRule="auto"/>
        <w:jc w:val="both"/>
        <w:rPr>
          <w:lang w:val="ru-RU"/>
        </w:rPr>
      </w:pPr>
      <w:r w:rsidRPr="00293A49">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209AD" w:rsidRPr="00293A49" w:rsidRDefault="00B90E88">
      <w:pPr>
        <w:numPr>
          <w:ilvl w:val="0"/>
          <w:numId w:val="7"/>
        </w:numPr>
        <w:spacing w:after="0" w:line="264" w:lineRule="auto"/>
        <w:jc w:val="both"/>
        <w:rPr>
          <w:lang w:val="ru-RU"/>
        </w:rPr>
      </w:pPr>
      <w:r w:rsidRPr="00293A49">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209AD" w:rsidRPr="00293A49" w:rsidRDefault="00B90E88">
      <w:pPr>
        <w:numPr>
          <w:ilvl w:val="0"/>
          <w:numId w:val="7"/>
        </w:numPr>
        <w:spacing w:after="0" w:line="264" w:lineRule="auto"/>
        <w:jc w:val="both"/>
        <w:rPr>
          <w:lang w:val="ru-RU"/>
        </w:rPr>
      </w:pPr>
      <w:r w:rsidRPr="00293A49">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209AD" w:rsidRPr="00293A49" w:rsidRDefault="00B90E88">
      <w:pPr>
        <w:numPr>
          <w:ilvl w:val="0"/>
          <w:numId w:val="7"/>
        </w:numPr>
        <w:spacing w:after="0" w:line="264" w:lineRule="auto"/>
        <w:jc w:val="both"/>
        <w:rPr>
          <w:lang w:val="ru-RU"/>
        </w:rPr>
      </w:pPr>
      <w:r w:rsidRPr="00293A49">
        <w:rPr>
          <w:rFonts w:ascii="Times New Roman" w:hAnsi="Times New Roman"/>
          <w:color w:val="000000"/>
          <w:sz w:val="28"/>
          <w:lang w:val="ru-RU"/>
        </w:rPr>
        <w:t>готовность к участию в практической деятельности экологической направленности.</w:t>
      </w:r>
    </w:p>
    <w:p w:rsidR="00A209AD" w:rsidRPr="00293A49" w:rsidRDefault="00A209AD">
      <w:pPr>
        <w:spacing w:after="0" w:line="264" w:lineRule="auto"/>
        <w:ind w:left="120"/>
        <w:jc w:val="both"/>
        <w:rPr>
          <w:lang w:val="ru-RU"/>
        </w:rPr>
      </w:pPr>
    </w:p>
    <w:p w:rsidR="00A209AD" w:rsidRDefault="00B90E88">
      <w:pPr>
        <w:spacing w:after="0" w:line="264" w:lineRule="auto"/>
        <w:ind w:left="120"/>
        <w:jc w:val="both"/>
      </w:pPr>
      <w:r>
        <w:rPr>
          <w:rFonts w:ascii="Times New Roman" w:hAnsi="Times New Roman"/>
          <w:b/>
          <w:color w:val="000000"/>
          <w:sz w:val="28"/>
        </w:rPr>
        <w:t>Ценности научного познания:</w:t>
      </w:r>
    </w:p>
    <w:p w:rsidR="00A209AD" w:rsidRPr="00293A49" w:rsidRDefault="00B90E88">
      <w:pPr>
        <w:numPr>
          <w:ilvl w:val="0"/>
          <w:numId w:val="8"/>
        </w:numPr>
        <w:spacing w:after="0" w:line="264" w:lineRule="auto"/>
        <w:jc w:val="both"/>
        <w:rPr>
          <w:lang w:val="ru-RU"/>
        </w:rPr>
      </w:pPr>
      <w:r w:rsidRPr="00293A49">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209AD" w:rsidRPr="00293A49" w:rsidRDefault="00B90E88">
      <w:pPr>
        <w:numPr>
          <w:ilvl w:val="0"/>
          <w:numId w:val="8"/>
        </w:numPr>
        <w:spacing w:after="0" w:line="264" w:lineRule="auto"/>
        <w:jc w:val="both"/>
        <w:rPr>
          <w:lang w:val="ru-RU"/>
        </w:rPr>
      </w:pPr>
      <w:r w:rsidRPr="00293A49">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209AD" w:rsidRPr="00293A49" w:rsidRDefault="00B90E88">
      <w:pPr>
        <w:numPr>
          <w:ilvl w:val="0"/>
          <w:numId w:val="8"/>
        </w:numPr>
        <w:spacing w:after="0" w:line="264" w:lineRule="auto"/>
        <w:jc w:val="both"/>
        <w:rPr>
          <w:lang w:val="ru-RU"/>
        </w:rPr>
      </w:pPr>
      <w:r w:rsidRPr="00293A49">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209AD" w:rsidRPr="00293A49" w:rsidRDefault="00B90E88">
      <w:pPr>
        <w:numPr>
          <w:ilvl w:val="0"/>
          <w:numId w:val="8"/>
        </w:numPr>
        <w:spacing w:after="0" w:line="264" w:lineRule="auto"/>
        <w:jc w:val="both"/>
        <w:rPr>
          <w:lang w:val="ru-RU"/>
        </w:rPr>
      </w:pPr>
      <w:r w:rsidRPr="00293A49">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изучение и оценка социальных ролей персонажей литературных произведений;</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анализировать и выявлять взаимосвязи природы, общества и экономики;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воспринимать стрессовую ситуацию как вызов, требующий контрмер;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209AD" w:rsidRPr="00293A49" w:rsidRDefault="00B90E88">
      <w:pPr>
        <w:numPr>
          <w:ilvl w:val="0"/>
          <w:numId w:val="9"/>
        </w:numPr>
        <w:spacing w:after="0" w:line="264" w:lineRule="auto"/>
        <w:jc w:val="both"/>
        <w:rPr>
          <w:lang w:val="ru-RU"/>
        </w:rPr>
      </w:pPr>
      <w:r w:rsidRPr="00293A49">
        <w:rPr>
          <w:rFonts w:ascii="Times New Roman" w:hAnsi="Times New Roman"/>
          <w:color w:val="000000"/>
          <w:sz w:val="28"/>
          <w:lang w:val="ru-RU"/>
        </w:rPr>
        <w:t>быть готовым действовать в отсутствии гарантий успеха.</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МЕТАПРЕДМЕТНЫЕ РЕЗУЛЬТАТЫ</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Универсальные учебные познавательные действия:</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1) Базовые логические действия:</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формулировать гипотезы об их взаимосвязях;</w:t>
      </w:r>
    </w:p>
    <w:p w:rsidR="00A209AD" w:rsidRPr="00293A49" w:rsidRDefault="00B90E88">
      <w:pPr>
        <w:numPr>
          <w:ilvl w:val="0"/>
          <w:numId w:val="10"/>
        </w:numPr>
        <w:spacing w:after="0" w:line="264" w:lineRule="auto"/>
        <w:jc w:val="both"/>
        <w:rPr>
          <w:lang w:val="ru-RU"/>
        </w:rPr>
      </w:pPr>
      <w:r w:rsidRPr="00293A49">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209AD" w:rsidRDefault="00B90E88">
      <w:pPr>
        <w:spacing w:after="0" w:line="264" w:lineRule="auto"/>
        <w:ind w:firstLine="600"/>
        <w:jc w:val="both"/>
      </w:pPr>
      <w:r>
        <w:rPr>
          <w:rFonts w:ascii="Times New Roman" w:hAnsi="Times New Roman"/>
          <w:b/>
          <w:color w:val="000000"/>
          <w:sz w:val="28"/>
        </w:rPr>
        <w:t>2) Базовые исследовательские действия:</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владеть инструментами оценки достоверности полученных выводов и обобщений;</w:t>
      </w:r>
    </w:p>
    <w:p w:rsidR="00A209AD" w:rsidRPr="00293A49" w:rsidRDefault="00B90E88">
      <w:pPr>
        <w:numPr>
          <w:ilvl w:val="0"/>
          <w:numId w:val="11"/>
        </w:numPr>
        <w:spacing w:after="0" w:line="264" w:lineRule="auto"/>
        <w:jc w:val="both"/>
        <w:rPr>
          <w:lang w:val="ru-RU"/>
        </w:rPr>
      </w:pPr>
      <w:r w:rsidRPr="00293A49">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209AD" w:rsidRDefault="00B90E88">
      <w:pPr>
        <w:spacing w:after="0" w:line="264" w:lineRule="auto"/>
        <w:ind w:firstLine="600"/>
        <w:jc w:val="both"/>
      </w:pPr>
      <w:r>
        <w:rPr>
          <w:rFonts w:ascii="Times New Roman" w:hAnsi="Times New Roman"/>
          <w:b/>
          <w:color w:val="000000"/>
          <w:sz w:val="28"/>
        </w:rPr>
        <w:t>3) Работа с информацией:</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209AD" w:rsidRPr="00293A49" w:rsidRDefault="00B90E88">
      <w:pPr>
        <w:numPr>
          <w:ilvl w:val="0"/>
          <w:numId w:val="12"/>
        </w:numPr>
        <w:spacing w:after="0" w:line="264" w:lineRule="auto"/>
        <w:jc w:val="both"/>
        <w:rPr>
          <w:lang w:val="ru-RU"/>
        </w:rPr>
      </w:pPr>
      <w:r w:rsidRPr="00293A49">
        <w:rPr>
          <w:rFonts w:ascii="Times New Roman" w:hAnsi="Times New Roman"/>
          <w:color w:val="000000"/>
          <w:sz w:val="28"/>
          <w:lang w:val="ru-RU"/>
        </w:rPr>
        <w:t>эффективно запоминать и систематизировать эту информацию.</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Универсальные учебные коммуникативные действия:</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1) Общение:</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выражать себя (свою точку зрения) в устных и письменных текстах;</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209AD" w:rsidRPr="00293A49" w:rsidRDefault="00B90E88">
      <w:pPr>
        <w:numPr>
          <w:ilvl w:val="0"/>
          <w:numId w:val="13"/>
        </w:numPr>
        <w:spacing w:after="0" w:line="264" w:lineRule="auto"/>
        <w:jc w:val="both"/>
        <w:rPr>
          <w:lang w:val="ru-RU"/>
        </w:rPr>
      </w:pPr>
      <w:r w:rsidRPr="00293A4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09AD" w:rsidRDefault="00B90E88">
      <w:pPr>
        <w:spacing w:after="0" w:line="264" w:lineRule="auto"/>
        <w:ind w:firstLine="600"/>
        <w:jc w:val="both"/>
      </w:pPr>
      <w:r>
        <w:rPr>
          <w:rFonts w:ascii="Times New Roman" w:hAnsi="Times New Roman"/>
          <w:b/>
          <w:color w:val="000000"/>
          <w:sz w:val="28"/>
        </w:rPr>
        <w:t>2) Совместная деятельность:</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уметь обобщать мнения нескольких людей;</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участниками взаимодействия на литературных занятиях;</w:t>
      </w:r>
    </w:p>
    <w:p w:rsidR="00A209AD" w:rsidRPr="00293A49" w:rsidRDefault="00B90E88">
      <w:pPr>
        <w:numPr>
          <w:ilvl w:val="0"/>
          <w:numId w:val="14"/>
        </w:numPr>
        <w:spacing w:after="0" w:line="264" w:lineRule="auto"/>
        <w:jc w:val="both"/>
        <w:rPr>
          <w:lang w:val="ru-RU"/>
        </w:rPr>
      </w:pPr>
      <w:r w:rsidRPr="00293A49">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Универсальные учебные регулятивные действия:</w:t>
      </w:r>
    </w:p>
    <w:p w:rsidR="00A209AD" w:rsidRPr="00293A49" w:rsidRDefault="00B90E88">
      <w:pPr>
        <w:spacing w:after="0" w:line="264" w:lineRule="auto"/>
        <w:ind w:firstLine="600"/>
        <w:jc w:val="both"/>
        <w:rPr>
          <w:lang w:val="ru-RU"/>
        </w:rPr>
      </w:pPr>
      <w:r w:rsidRPr="00293A49">
        <w:rPr>
          <w:rFonts w:ascii="Times New Roman" w:hAnsi="Times New Roman"/>
          <w:b/>
          <w:color w:val="000000"/>
          <w:sz w:val="28"/>
          <w:lang w:val="ru-RU"/>
        </w:rPr>
        <w:t>1) Самоорганизация:</w:t>
      </w:r>
    </w:p>
    <w:p w:rsidR="00A209AD" w:rsidRPr="00293A49" w:rsidRDefault="00B90E88">
      <w:pPr>
        <w:numPr>
          <w:ilvl w:val="0"/>
          <w:numId w:val="15"/>
        </w:numPr>
        <w:spacing w:after="0" w:line="264" w:lineRule="auto"/>
        <w:jc w:val="both"/>
        <w:rPr>
          <w:lang w:val="ru-RU"/>
        </w:rPr>
      </w:pPr>
      <w:r w:rsidRPr="00293A49">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209AD" w:rsidRPr="00293A49" w:rsidRDefault="00B90E88">
      <w:pPr>
        <w:numPr>
          <w:ilvl w:val="0"/>
          <w:numId w:val="15"/>
        </w:numPr>
        <w:spacing w:after="0" w:line="264" w:lineRule="auto"/>
        <w:jc w:val="both"/>
        <w:rPr>
          <w:lang w:val="ru-RU"/>
        </w:rPr>
      </w:pPr>
      <w:r w:rsidRPr="00293A4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209AD" w:rsidRPr="00293A49" w:rsidRDefault="00B90E88">
      <w:pPr>
        <w:numPr>
          <w:ilvl w:val="0"/>
          <w:numId w:val="15"/>
        </w:numPr>
        <w:spacing w:after="0" w:line="264" w:lineRule="auto"/>
        <w:jc w:val="both"/>
        <w:rPr>
          <w:lang w:val="ru-RU"/>
        </w:rPr>
      </w:pPr>
      <w:r w:rsidRPr="00293A49">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209AD" w:rsidRPr="00293A49" w:rsidRDefault="00B90E88">
      <w:pPr>
        <w:numPr>
          <w:ilvl w:val="0"/>
          <w:numId w:val="15"/>
        </w:numPr>
        <w:spacing w:after="0" w:line="264" w:lineRule="auto"/>
        <w:jc w:val="both"/>
        <w:rPr>
          <w:lang w:val="ru-RU"/>
        </w:rPr>
      </w:pPr>
      <w:r w:rsidRPr="00293A49">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209AD" w:rsidRPr="00293A49" w:rsidRDefault="00B90E88">
      <w:pPr>
        <w:numPr>
          <w:ilvl w:val="0"/>
          <w:numId w:val="15"/>
        </w:numPr>
        <w:spacing w:after="0" w:line="264" w:lineRule="auto"/>
        <w:jc w:val="both"/>
        <w:rPr>
          <w:lang w:val="ru-RU"/>
        </w:rPr>
      </w:pPr>
      <w:r w:rsidRPr="00293A49">
        <w:rPr>
          <w:rFonts w:ascii="Times New Roman" w:hAnsi="Times New Roman"/>
          <w:color w:val="000000"/>
          <w:sz w:val="28"/>
          <w:lang w:val="ru-RU"/>
        </w:rPr>
        <w:t>делать выбор и брать ответственность за решение.</w:t>
      </w:r>
    </w:p>
    <w:p w:rsidR="00A209AD" w:rsidRDefault="00B90E88">
      <w:pPr>
        <w:spacing w:after="0" w:line="264" w:lineRule="auto"/>
        <w:ind w:firstLine="600"/>
        <w:jc w:val="both"/>
      </w:pPr>
      <w:r>
        <w:rPr>
          <w:rFonts w:ascii="Times New Roman" w:hAnsi="Times New Roman"/>
          <w:b/>
          <w:color w:val="000000"/>
          <w:sz w:val="28"/>
        </w:rPr>
        <w:t>2) Самоконтроль:</w:t>
      </w:r>
    </w:p>
    <w:p w:rsidR="00A209AD" w:rsidRPr="00293A49" w:rsidRDefault="00B90E88">
      <w:pPr>
        <w:numPr>
          <w:ilvl w:val="0"/>
          <w:numId w:val="16"/>
        </w:numPr>
        <w:spacing w:after="0" w:line="264" w:lineRule="auto"/>
        <w:jc w:val="both"/>
        <w:rPr>
          <w:lang w:val="ru-RU"/>
        </w:rPr>
      </w:pPr>
      <w:r w:rsidRPr="00293A49">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209AD" w:rsidRPr="00293A49" w:rsidRDefault="00B90E88">
      <w:pPr>
        <w:numPr>
          <w:ilvl w:val="0"/>
          <w:numId w:val="16"/>
        </w:numPr>
        <w:spacing w:after="0" w:line="264" w:lineRule="auto"/>
        <w:jc w:val="both"/>
        <w:rPr>
          <w:lang w:val="ru-RU"/>
        </w:rPr>
      </w:pPr>
      <w:r w:rsidRPr="00293A49">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209AD" w:rsidRPr="00293A49" w:rsidRDefault="00B90E88">
      <w:pPr>
        <w:numPr>
          <w:ilvl w:val="0"/>
          <w:numId w:val="16"/>
        </w:numPr>
        <w:spacing w:after="0" w:line="264" w:lineRule="auto"/>
        <w:jc w:val="both"/>
        <w:rPr>
          <w:lang w:val="ru-RU"/>
        </w:rPr>
      </w:pPr>
      <w:r w:rsidRPr="00293A49">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209AD" w:rsidRPr="00293A49" w:rsidRDefault="00B90E88">
      <w:pPr>
        <w:numPr>
          <w:ilvl w:val="0"/>
          <w:numId w:val="16"/>
        </w:numPr>
        <w:spacing w:after="0" w:line="264" w:lineRule="auto"/>
        <w:jc w:val="both"/>
        <w:rPr>
          <w:lang w:val="ru-RU"/>
        </w:rPr>
      </w:pPr>
      <w:r w:rsidRPr="00293A49">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209AD" w:rsidRDefault="00B90E88">
      <w:pPr>
        <w:spacing w:after="0" w:line="264" w:lineRule="auto"/>
        <w:ind w:firstLine="600"/>
        <w:jc w:val="both"/>
      </w:pPr>
      <w:r>
        <w:rPr>
          <w:rFonts w:ascii="Times New Roman" w:hAnsi="Times New Roman"/>
          <w:b/>
          <w:color w:val="000000"/>
          <w:sz w:val="28"/>
        </w:rPr>
        <w:t>3) Эмоциональный интеллект:</w:t>
      </w:r>
    </w:p>
    <w:p w:rsidR="00A209AD" w:rsidRPr="00293A49" w:rsidRDefault="00B90E88">
      <w:pPr>
        <w:numPr>
          <w:ilvl w:val="0"/>
          <w:numId w:val="17"/>
        </w:numPr>
        <w:spacing w:after="0" w:line="264" w:lineRule="auto"/>
        <w:jc w:val="both"/>
        <w:rPr>
          <w:lang w:val="ru-RU"/>
        </w:rPr>
      </w:pPr>
      <w:r w:rsidRPr="00293A49">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209AD" w:rsidRPr="00293A49" w:rsidRDefault="00B90E88">
      <w:pPr>
        <w:numPr>
          <w:ilvl w:val="0"/>
          <w:numId w:val="17"/>
        </w:numPr>
        <w:spacing w:after="0" w:line="264" w:lineRule="auto"/>
        <w:jc w:val="both"/>
        <w:rPr>
          <w:lang w:val="ru-RU"/>
        </w:rPr>
      </w:pPr>
      <w:r w:rsidRPr="00293A49">
        <w:rPr>
          <w:rFonts w:ascii="Times New Roman" w:hAnsi="Times New Roman"/>
          <w:color w:val="000000"/>
          <w:sz w:val="28"/>
          <w:lang w:val="ru-RU"/>
        </w:rPr>
        <w:t>выявлять и анализировать причины эмоций;</w:t>
      </w:r>
    </w:p>
    <w:p w:rsidR="00A209AD" w:rsidRPr="00293A49" w:rsidRDefault="00B90E88">
      <w:pPr>
        <w:numPr>
          <w:ilvl w:val="0"/>
          <w:numId w:val="17"/>
        </w:numPr>
        <w:spacing w:after="0" w:line="264" w:lineRule="auto"/>
        <w:jc w:val="both"/>
        <w:rPr>
          <w:lang w:val="ru-RU"/>
        </w:rPr>
      </w:pPr>
      <w:r w:rsidRPr="00293A49">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209AD" w:rsidRPr="00293A49" w:rsidRDefault="00B90E88">
      <w:pPr>
        <w:numPr>
          <w:ilvl w:val="0"/>
          <w:numId w:val="17"/>
        </w:numPr>
        <w:spacing w:after="0" w:line="264" w:lineRule="auto"/>
        <w:jc w:val="both"/>
        <w:rPr>
          <w:lang w:val="ru-RU"/>
        </w:rPr>
      </w:pPr>
      <w:r w:rsidRPr="00293A49">
        <w:rPr>
          <w:rFonts w:ascii="Times New Roman" w:hAnsi="Times New Roman"/>
          <w:color w:val="000000"/>
          <w:sz w:val="28"/>
          <w:lang w:val="ru-RU"/>
        </w:rPr>
        <w:t>регулировать способ выражения своих эмоций.</w:t>
      </w:r>
    </w:p>
    <w:p w:rsidR="00A209AD" w:rsidRDefault="00B90E88">
      <w:pPr>
        <w:spacing w:after="0" w:line="264" w:lineRule="auto"/>
        <w:ind w:firstLine="600"/>
        <w:jc w:val="both"/>
      </w:pPr>
      <w:r>
        <w:rPr>
          <w:rFonts w:ascii="Times New Roman" w:hAnsi="Times New Roman"/>
          <w:b/>
          <w:color w:val="000000"/>
          <w:sz w:val="28"/>
        </w:rPr>
        <w:t>4) Принятие себя и других:</w:t>
      </w:r>
    </w:p>
    <w:p w:rsidR="00A209AD" w:rsidRPr="00293A49" w:rsidRDefault="00B90E88">
      <w:pPr>
        <w:numPr>
          <w:ilvl w:val="0"/>
          <w:numId w:val="18"/>
        </w:numPr>
        <w:spacing w:after="0" w:line="264" w:lineRule="auto"/>
        <w:jc w:val="both"/>
        <w:rPr>
          <w:lang w:val="ru-RU"/>
        </w:rPr>
      </w:pPr>
      <w:r w:rsidRPr="00293A49">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209AD" w:rsidRPr="00293A49" w:rsidRDefault="00B90E88">
      <w:pPr>
        <w:numPr>
          <w:ilvl w:val="0"/>
          <w:numId w:val="18"/>
        </w:numPr>
        <w:spacing w:after="0" w:line="264" w:lineRule="auto"/>
        <w:jc w:val="both"/>
        <w:rPr>
          <w:lang w:val="ru-RU"/>
        </w:rPr>
      </w:pPr>
      <w:r w:rsidRPr="00293A49">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209AD" w:rsidRPr="00293A49" w:rsidRDefault="00B90E88">
      <w:pPr>
        <w:numPr>
          <w:ilvl w:val="0"/>
          <w:numId w:val="18"/>
        </w:numPr>
        <w:spacing w:after="0" w:line="264" w:lineRule="auto"/>
        <w:jc w:val="both"/>
        <w:rPr>
          <w:lang w:val="ru-RU"/>
        </w:rPr>
      </w:pPr>
      <w:r w:rsidRPr="00293A49">
        <w:rPr>
          <w:rFonts w:ascii="Times New Roman" w:hAnsi="Times New Roman"/>
          <w:color w:val="000000"/>
          <w:sz w:val="28"/>
          <w:lang w:val="ru-RU"/>
        </w:rPr>
        <w:t>проявлять открытость себе и другим;</w:t>
      </w:r>
    </w:p>
    <w:p w:rsidR="00A209AD" w:rsidRPr="00293A49" w:rsidRDefault="00B90E88">
      <w:pPr>
        <w:numPr>
          <w:ilvl w:val="0"/>
          <w:numId w:val="18"/>
        </w:numPr>
        <w:spacing w:after="0" w:line="264" w:lineRule="auto"/>
        <w:jc w:val="both"/>
        <w:rPr>
          <w:lang w:val="ru-RU"/>
        </w:rPr>
      </w:pPr>
      <w:r w:rsidRPr="00293A49">
        <w:rPr>
          <w:rFonts w:ascii="Times New Roman" w:hAnsi="Times New Roman"/>
          <w:color w:val="000000"/>
          <w:sz w:val="28"/>
          <w:lang w:val="ru-RU"/>
        </w:rPr>
        <w:t>осознавать невозможность контролировать всё вокруг.</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ПРЕДМЕТНЫЕ РЕЗУЛЬТАТЫ</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5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209AD" w:rsidRPr="00293A49" w:rsidRDefault="00B90E88">
      <w:pPr>
        <w:numPr>
          <w:ilvl w:val="0"/>
          <w:numId w:val="19"/>
        </w:numPr>
        <w:spacing w:after="0" w:line="264" w:lineRule="auto"/>
        <w:jc w:val="both"/>
        <w:rPr>
          <w:lang w:val="ru-RU"/>
        </w:rPr>
      </w:pPr>
      <w:r w:rsidRPr="00293A49">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209AD" w:rsidRPr="00293A49" w:rsidRDefault="00B90E88">
      <w:pPr>
        <w:numPr>
          <w:ilvl w:val="0"/>
          <w:numId w:val="19"/>
        </w:numPr>
        <w:spacing w:after="0" w:line="264" w:lineRule="auto"/>
        <w:jc w:val="both"/>
        <w:rPr>
          <w:lang w:val="ru-RU"/>
        </w:rPr>
      </w:pPr>
      <w:r w:rsidRPr="00293A49">
        <w:rPr>
          <w:rFonts w:ascii="Times New Roman" w:hAnsi="Times New Roman"/>
          <w:color w:val="000000"/>
          <w:sz w:val="28"/>
          <w:lang w:val="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209AD" w:rsidRPr="00293A49" w:rsidRDefault="00B90E88">
      <w:pPr>
        <w:numPr>
          <w:ilvl w:val="0"/>
          <w:numId w:val="19"/>
        </w:numPr>
        <w:spacing w:after="0" w:line="264" w:lineRule="auto"/>
        <w:jc w:val="both"/>
        <w:rPr>
          <w:lang w:val="ru-RU"/>
        </w:rPr>
      </w:pPr>
      <w:r w:rsidRPr="00293A49">
        <w:rPr>
          <w:rFonts w:ascii="Times New Roman" w:hAnsi="Times New Roman"/>
          <w:color w:val="000000"/>
          <w:sz w:val="28"/>
          <w:lang w:val="ru-RU"/>
        </w:rPr>
        <w:t>сопоставлять темы и сюжеты произведений, образы персонажей;</w:t>
      </w:r>
    </w:p>
    <w:p w:rsidR="00A209AD" w:rsidRPr="00293A49" w:rsidRDefault="00B90E88">
      <w:pPr>
        <w:numPr>
          <w:ilvl w:val="0"/>
          <w:numId w:val="19"/>
        </w:numPr>
        <w:spacing w:after="0" w:line="264" w:lineRule="auto"/>
        <w:jc w:val="both"/>
        <w:rPr>
          <w:lang w:val="ru-RU"/>
        </w:rPr>
      </w:pPr>
      <w:r w:rsidRPr="00293A49">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209AD" w:rsidRPr="00DE4DD3" w:rsidRDefault="00B90E88">
      <w:pPr>
        <w:spacing w:after="0" w:line="264" w:lineRule="auto"/>
        <w:ind w:firstLine="600"/>
        <w:jc w:val="both"/>
        <w:rPr>
          <w:lang w:val="ru-RU"/>
        </w:rPr>
      </w:pPr>
      <w:r w:rsidRPr="00293A49">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sidRPr="00DE4DD3">
        <w:rPr>
          <w:rFonts w:ascii="Times New Roman" w:hAnsi="Times New Roman"/>
          <w:color w:val="000000"/>
          <w:sz w:val="28"/>
          <w:lang w:val="ru-RU"/>
        </w:rPr>
        <w:t>(с учётом литературного развития и индивидуальных особенностей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6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209AD" w:rsidRPr="00293A49" w:rsidRDefault="00B90E88">
      <w:pPr>
        <w:numPr>
          <w:ilvl w:val="0"/>
          <w:numId w:val="20"/>
        </w:numPr>
        <w:spacing w:after="0" w:line="264" w:lineRule="auto"/>
        <w:jc w:val="both"/>
        <w:rPr>
          <w:lang w:val="ru-RU"/>
        </w:rPr>
      </w:pPr>
      <w:r w:rsidRPr="00293A49">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209AD" w:rsidRPr="00293A49" w:rsidRDefault="00B90E88">
      <w:pPr>
        <w:numPr>
          <w:ilvl w:val="0"/>
          <w:numId w:val="20"/>
        </w:numPr>
        <w:spacing w:after="0" w:line="264" w:lineRule="auto"/>
        <w:jc w:val="both"/>
        <w:rPr>
          <w:lang w:val="ru-RU"/>
        </w:rPr>
      </w:pPr>
      <w:r w:rsidRPr="00293A49">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209AD" w:rsidRPr="00293A49" w:rsidRDefault="00B90E88">
      <w:pPr>
        <w:numPr>
          <w:ilvl w:val="0"/>
          <w:numId w:val="20"/>
        </w:numPr>
        <w:spacing w:after="0" w:line="264" w:lineRule="auto"/>
        <w:jc w:val="both"/>
        <w:rPr>
          <w:lang w:val="ru-RU"/>
        </w:rPr>
      </w:pPr>
      <w:r w:rsidRPr="00293A4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209AD" w:rsidRPr="00293A49" w:rsidRDefault="00B90E88">
      <w:pPr>
        <w:numPr>
          <w:ilvl w:val="0"/>
          <w:numId w:val="20"/>
        </w:numPr>
        <w:spacing w:after="0" w:line="264" w:lineRule="auto"/>
        <w:jc w:val="both"/>
        <w:rPr>
          <w:lang w:val="ru-RU"/>
        </w:rPr>
      </w:pPr>
      <w:r w:rsidRPr="00293A4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209AD" w:rsidRPr="00293A49" w:rsidRDefault="00B90E88">
      <w:pPr>
        <w:numPr>
          <w:ilvl w:val="0"/>
          <w:numId w:val="20"/>
        </w:numPr>
        <w:spacing w:after="0" w:line="264" w:lineRule="auto"/>
        <w:jc w:val="both"/>
        <w:rPr>
          <w:lang w:val="ru-RU"/>
        </w:rPr>
      </w:pPr>
      <w:r w:rsidRPr="00293A49">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209AD" w:rsidRPr="00DE4DD3" w:rsidRDefault="00B90E88">
      <w:pPr>
        <w:spacing w:after="0" w:line="264" w:lineRule="auto"/>
        <w:ind w:firstLine="600"/>
        <w:jc w:val="both"/>
        <w:rPr>
          <w:lang w:val="ru-RU"/>
        </w:rPr>
      </w:pPr>
      <w:r w:rsidRPr="00293A49">
        <w:rPr>
          <w:rFonts w:ascii="Times New Roman" w:hAnsi="Times New Roman"/>
          <w:color w:val="000000"/>
          <w:sz w:val="28"/>
          <w:lang w:val="ru-RU"/>
        </w:rPr>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sidRPr="00DE4DD3">
        <w:rPr>
          <w:rFonts w:ascii="Times New Roman" w:hAnsi="Times New Roman"/>
          <w:color w:val="000000"/>
          <w:sz w:val="28"/>
          <w:lang w:val="ru-RU"/>
        </w:rPr>
        <w:t>(с учётом литературного развития, индивидуальных особенностей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7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209AD" w:rsidRPr="00293A49" w:rsidRDefault="00B90E88">
      <w:pPr>
        <w:numPr>
          <w:ilvl w:val="0"/>
          <w:numId w:val="21"/>
        </w:numPr>
        <w:spacing w:after="0" w:line="264" w:lineRule="auto"/>
        <w:jc w:val="both"/>
        <w:rPr>
          <w:lang w:val="ru-RU"/>
        </w:rPr>
      </w:pPr>
      <w:r w:rsidRPr="00293A49">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209AD" w:rsidRPr="00293A49" w:rsidRDefault="00B90E88">
      <w:pPr>
        <w:numPr>
          <w:ilvl w:val="0"/>
          <w:numId w:val="21"/>
        </w:numPr>
        <w:spacing w:after="0" w:line="264" w:lineRule="auto"/>
        <w:jc w:val="both"/>
        <w:rPr>
          <w:lang w:val="ru-RU"/>
        </w:rPr>
      </w:pPr>
      <w:r w:rsidRPr="00293A49">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209AD" w:rsidRPr="00293A49" w:rsidRDefault="00B90E88">
      <w:pPr>
        <w:numPr>
          <w:ilvl w:val="0"/>
          <w:numId w:val="21"/>
        </w:numPr>
        <w:spacing w:after="0" w:line="264" w:lineRule="auto"/>
        <w:jc w:val="both"/>
        <w:rPr>
          <w:lang w:val="ru-RU"/>
        </w:rPr>
      </w:pPr>
      <w:r w:rsidRPr="00293A49">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209AD" w:rsidRPr="00293A49" w:rsidRDefault="00B90E88">
      <w:pPr>
        <w:numPr>
          <w:ilvl w:val="0"/>
          <w:numId w:val="21"/>
        </w:numPr>
        <w:spacing w:after="0" w:line="264" w:lineRule="auto"/>
        <w:jc w:val="both"/>
        <w:rPr>
          <w:lang w:val="ru-RU"/>
        </w:rPr>
      </w:pPr>
      <w:r w:rsidRPr="00293A49">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209AD" w:rsidRPr="00293A49" w:rsidRDefault="00B90E88">
      <w:pPr>
        <w:numPr>
          <w:ilvl w:val="0"/>
          <w:numId w:val="21"/>
        </w:numPr>
        <w:spacing w:after="0" w:line="264" w:lineRule="auto"/>
        <w:jc w:val="both"/>
        <w:rPr>
          <w:lang w:val="ru-RU"/>
        </w:rPr>
      </w:pPr>
      <w:r w:rsidRPr="00293A4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209AD" w:rsidRPr="00DE4DD3" w:rsidRDefault="00B90E88">
      <w:pPr>
        <w:spacing w:after="0" w:line="264" w:lineRule="auto"/>
        <w:ind w:firstLine="600"/>
        <w:jc w:val="both"/>
        <w:rPr>
          <w:lang w:val="ru-RU"/>
        </w:rPr>
      </w:pPr>
      <w:r w:rsidRPr="00293A49">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sidRPr="00DE4DD3">
        <w:rPr>
          <w:rFonts w:ascii="Times New Roman" w:hAnsi="Times New Roman"/>
          <w:color w:val="000000"/>
          <w:sz w:val="28"/>
          <w:lang w:val="ru-RU"/>
        </w:rPr>
        <w:t>(с учётом литературного развития, индивидуальных особенностей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8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209AD" w:rsidRPr="00293A49" w:rsidRDefault="00B90E88">
      <w:pPr>
        <w:numPr>
          <w:ilvl w:val="0"/>
          <w:numId w:val="22"/>
        </w:numPr>
        <w:spacing w:after="0" w:line="264" w:lineRule="auto"/>
        <w:jc w:val="both"/>
        <w:rPr>
          <w:lang w:val="ru-RU"/>
        </w:rPr>
      </w:pPr>
      <w:r w:rsidRPr="00293A4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209AD" w:rsidRPr="00DE4DD3" w:rsidRDefault="00B90E88">
      <w:pPr>
        <w:spacing w:after="0" w:line="264" w:lineRule="auto"/>
        <w:ind w:firstLine="600"/>
        <w:jc w:val="both"/>
        <w:rPr>
          <w:lang w:val="ru-RU"/>
        </w:rPr>
      </w:pPr>
      <w:r w:rsidRPr="00293A49">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DE4DD3">
        <w:rPr>
          <w:rFonts w:ascii="Times New Roman" w:hAnsi="Times New Roman"/>
          <w:color w:val="000000"/>
          <w:sz w:val="28"/>
          <w:lang w:val="ru-RU"/>
        </w:rPr>
        <w:t>(с учётом литературного развития, индивидуальных особенностей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209AD" w:rsidRPr="00293A49" w:rsidRDefault="00A209AD">
      <w:pPr>
        <w:spacing w:after="0" w:line="264" w:lineRule="auto"/>
        <w:ind w:left="120"/>
        <w:jc w:val="both"/>
        <w:rPr>
          <w:lang w:val="ru-RU"/>
        </w:rPr>
      </w:pPr>
    </w:p>
    <w:p w:rsidR="00A209AD" w:rsidRPr="00293A49" w:rsidRDefault="00B90E88">
      <w:pPr>
        <w:spacing w:after="0" w:line="264" w:lineRule="auto"/>
        <w:ind w:left="120"/>
        <w:jc w:val="both"/>
        <w:rPr>
          <w:lang w:val="ru-RU"/>
        </w:rPr>
      </w:pPr>
      <w:r w:rsidRPr="00293A49">
        <w:rPr>
          <w:rFonts w:ascii="Times New Roman" w:hAnsi="Times New Roman"/>
          <w:b/>
          <w:color w:val="000000"/>
          <w:sz w:val="28"/>
          <w:lang w:val="ru-RU"/>
        </w:rPr>
        <w:t>9 КЛАСС</w:t>
      </w:r>
    </w:p>
    <w:p w:rsidR="00A209AD" w:rsidRPr="00293A49" w:rsidRDefault="00A209AD">
      <w:pPr>
        <w:spacing w:after="0" w:line="264" w:lineRule="auto"/>
        <w:ind w:left="120"/>
        <w:jc w:val="both"/>
        <w:rPr>
          <w:lang w:val="ru-RU"/>
        </w:rPr>
      </w:pP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209AD" w:rsidRPr="00293A49" w:rsidRDefault="00B90E88">
      <w:pPr>
        <w:numPr>
          <w:ilvl w:val="0"/>
          <w:numId w:val="23"/>
        </w:numPr>
        <w:spacing w:after="0" w:line="264" w:lineRule="auto"/>
        <w:jc w:val="both"/>
        <w:rPr>
          <w:lang w:val="ru-RU"/>
        </w:rPr>
      </w:pPr>
      <w:r w:rsidRPr="00293A49">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209AD" w:rsidRPr="00DE4DD3" w:rsidRDefault="00B90E88">
      <w:pPr>
        <w:spacing w:after="0" w:line="264" w:lineRule="auto"/>
        <w:ind w:firstLine="600"/>
        <w:jc w:val="both"/>
        <w:rPr>
          <w:lang w:val="ru-RU"/>
        </w:rPr>
      </w:pPr>
      <w:r w:rsidRPr="00293A49">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sidRPr="00DE4DD3">
        <w:rPr>
          <w:rFonts w:ascii="Times New Roman" w:hAnsi="Times New Roman"/>
          <w:color w:val="000000"/>
          <w:sz w:val="28"/>
          <w:lang w:val="ru-RU"/>
        </w:rPr>
        <w:t>(с учётом литературного развития, индивидуальных особенностей обучающихся);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209AD" w:rsidRPr="00293A49" w:rsidRDefault="00B90E88">
      <w:pPr>
        <w:spacing w:after="0" w:line="264" w:lineRule="auto"/>
        <w:ind w:firstLine="600"/>
        <w:jc w:val="both"/>
        <w:rPr>
          <w:lang w:val="ru-RU"/>
        </w:rPr>
      </w:pPr>
      <w:r w:rsidRPr="00293A49">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94" w:name="block-56791829"/>
    </w:p>
    <w:bookmarkEnd w:id="94"/>
    <w:p w:rsidR="00A209AD" w:rsidRDefault="00B90E88">
      <w:pPr>
        <w:spacing w:after="0"/>
        <w:ind w:left="120"/>
      </w:pPr>
      <w:r w:rsidRPr="00293A49">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A209AD" w:rsidRDefault="00B90E88">
      <w:pPr>
        <w:spacing w:after="0"/>
        <w:ind w:left="120"/>
      </w:pPr>
      <w:r>
        <w:rPr>
          <w:rFonts w:ascii="Times New Roman" w:hAnsi="Times New Roman"/>
          <w:b/>
          <w:color w:val="000000"/>
          <w:sz w:val="28"/>
        </w:rPr>
        <w:t xml:space="preserve"> 5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4"/>
        <w:gridCol w:w="4543"/>
        <w:gridCol w:w="1925"/>
        <w:gridCol w:w="1970"/>
        <w:gridCol w:w="3484"/>
      </w:tblGrid>
      <w:tr w:rsidR="00A209AD">
        <w:trPr>
          <w:trHeight w:val="144"/>
          <w:tblCellSpacing w:w="0" w:type="dxa"/>
        </w:trPr>
        <w:tc>
          <w:tcPr>
            <w:tcW w:w="1057"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4494"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Наименование разделов и тем программы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3509"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961"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1975"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Мифы народов России и мира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5"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Малые жанры: пословицы, поговорки, загадки</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Сказки народов России и народов мира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75" w:type="dxa"/>
            <w:tcMar>
              <w:top w:w="50" w:type="dxa"/>
              <w:left w:w="100" w:type="dxa"/>
            </w:tcMar>
            <w:vAlign w:val="center"/>
          </w:tcPr>
          <w:p w:rsidR="00A209AD" w:rsidRDefault="00512343">
            <w:pPr>
              <w:spacing w:after="0"/>
              <w:ind w:left="135"/>
              <w:jc w:val="center"/>
            </w:pPr>
            <w:r>
              <w:rPr>
                <w:rFonts w:ascii="Times New Roman" w:hAnsi="Times New Roman"/>
                <w:color w:val="000000"/>
                <w:sz w:val="24"/>
              </w:rPr>
              <w:t xml:space="preserve"> 1</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209AD" w:rsidRPr="00512343" w:rsidRDefault="00A209AD">
            <w:pPr>
              <w:rPr>
                <w:lang w:val="ru-RU"/>
              </w:rPr>
            </w:pPr>
          </w:p>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3.</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И.А. Крылов. Басни «Волк на псарне», «Листы и Корни», «Свинья под Дубом», «Квартет», «Осёл и Соловей», «Ворона и Лисица»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449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Стихотворение «Бородино»</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«Ночь перед Рождеством»</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4.</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449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«Кавказский пленник»</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5.</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w:t>
            </w:r>
            <w:r>
              <w:rPr>
                <w:rFonts w:ascii="Times New Roman" w:hAnsi="Times New Roman"/>
                <w:b/>
                <w:color w:val="000000"/>
                <w:sz w:val="24"/>
              </w:rPr>
              <w:t>XIX</w:t>
            </w:r>
            <w:r w:rsidRPr="00293A49">
              <w:rPr>
                <w:rFonts w:ascii="Times New Roman" w:hAnsi="Times New Roman"/>
                <w:b/>
                <w:color w:val="000000"/>
                <w:sz w:val="24"/>
                <w:lang w:val="ru-RU"/>
              </w:rPr>
              <w:t>—ХХ веков</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93A49">
              <w:rPr>
                <w:rFonts w:ascii="Times New Roman" w:hAnsi="Times New Roman"/>
                <w:color w:val="000000"/>
                <w:sz w:val="24"/>
                <w:lang w:val="ru-RU"/>
              </w:rPr>
              <w:t>—</w:t>
            </w:r>
            <w:r>
              <w:rPr>
                <w:rFonts w:ascii="Times New Roman" w:hAnsi="Times New Roman"/>
                <w:color w:val="000000"/>
                <w:sz w:val="24"/>
              </w:rPr>
              <w:t>XX</w:t>
            </w:r>
            <w:r w:rsidRPr="00293A49">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др. </w:t>
            </w:r>
            <w:r w:rsidRPr="00DE4DD3">
              <w:rPr>
                <w:rFonts w:ascii="Times New Roman" w:hAnsi="Times New Roman"/>
                <w:color w:val="000000"/>
                <w:sz w:val="24"/>
                <w:lang w:val="ru-RU"/>
              </w:rPr>
              <w:t xml:space="preserve">М.М.Зощенко (два рассказа по выбору). </w:t>
            </w:r>
            <w:r w:rsidRPr="00293A49">
              <w:rPr>
                <w:rFonts w:ascii="Times New Roman" w:hAnsi="Times New Roman"/>
                <w:color w:val="000000"/>
                <w:sz w:val="24"/>
                <w:lang w:val="ru-RU"/>
              </w:rPr>
              <w:t>Например, «Галоша», «Лёля и Минька», «Ёлка», «Золотые слова», «Встреча»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Платонов. Рассказы (один по выбору).Например, «Корова», «Никита»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В.П. Астафьев. Рассказ «Васюткино озеро»</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6.</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w:t>
            </w:r>
            <w:r>
              <w:rPr>
                <w:rFonts w:ascii="Times New Roman" w:hAnsi="Times New Roman"/>
                <w:b/>
                <w:color w:val="000000"/>
                <w:sz w:val="24"/>
              </w:rPr>
              <w:t>XX</w:t>
            </w:r>
            <w:r w:rsidRPr="00293A49">
              <w:rPr>
                <w:rFonts w:ascii="Times New Roman" w:hAnsi="Times New Roman"/>
                <w:b/>
                <w:color w:val="000000"/>
                <w:sz w:val="24"/>
                <w:lang w:val="ru-RU"/>
              </w:rPr>
              <w:t xml:space="preserve">— начала </w:t>
            </w:r>
            <w:r>
              <w:rPr>
                <w:rFonts w:ascii="Times New Roman" w:hAnsi="Times New Roman"/>
                <w:b/>
                <w:color w:val="000000"/>
                <w:sz w:val="24"/>
              </w:rPr>
              <w:t>XXI</w:t>
            </w:r>
            <w:r w:rsidRPr="00293A49">
              <w:rPr>
                <w:rFonts w:ascii="Times New Roman" w:hAnsi="Times New Roman"/>
                <w:b/>
                <w:color w:val="000000"/>
                <w:sz w:val="24"/>
                <w:lang w:val="ru-RU"/>
              </w:rPr>
              <w:t xml:space="preserve"> веков</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Коваля, А.А.Лиханова и другие</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449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приключенческого жанра отечественных писателей. </w:t>
            </w:r>
            <w:r w:rsidRPr="00512343">
              <w:rPr>
                <w:rFonts w:ascii="Times New Roman" w:hAnsi="Times New Roman"/>
                <w:color w:val="000000"/>
                <w:sz w:val="24"/>
                <w:lang w:val="ru-RU"/>
              </w:rPr>
              <w:t xml:space="preserve">(одно по выбору). </w:t>
            </w:r>
            <w:r w:rsidRPr="00293A49">
              <w:rPr>
                <w:rFonts w:ascii="Times New Roman" w:hAnsi="Times New Roman"/>
                <w:color w:val="000000"/>
                <w:sz w:val="24"/>
                <w:lang w:val="ru-RU"/>
              </w:rPr>
              <w:t xml:space="preserve">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4494"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w:t>
            </w:r>
            <w:r w:rsidRPr="00512343">
              <w:rPr>
                <w:rFonts w:ascii="Times New Roman" w:hAnsi="Times New Roman"/>
                <w:color w:val="000000"/>
                <w:sz w:val="24"/>
                <w:lang w:val="ru-RU"/>
              </w:rPr>
              <w:t>«Песня соловья»; М. Карим. «Эту песню мать мне пела»</w:t>
            </w:r>
          </w:p>
        </w:tc>
        <w:tc>
          <w:tcPr>
            <w:tcW w:w="1961"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Х.К. Андерсен. Сказки (одна по выбору). Например, «Снежная королева», «Соловей»</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7.4</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7.5</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проза о животных. (одно-два произведения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Итоговые контрольные работы</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Резервное время</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15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413</w:t>
              </w:r>
              <w:r>
                <w:rPr>
                  <w:rFonts w:ascii="Times New Roman" w:hAnsi="Times New Roman"/>
                  <w:color w:val="0000FF"/>
                  <w:u w:val="single"/>
                </w:rPr>
                <w:t>e</w:t>
              </w:r>
              <w:r w:rsidRPr="00293A49">
                <w:rPr>
                  <w:rFonts w:ascii="Times New Roman" w:hAnsi="Times New Roman"/>
                  <w:color w:val="0000FF"/>
                  <w:u w:val="single"/>
                  <w:lang w:val="ru-RU"/>
                </w:rPr>
                <w:t>80</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3509" w:type="dxa"/>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6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654"/>
        <w:gridCol w:w="1927"/>
        <w:gridCol w:w="1977"/>
        <w:gridCol w:w="3432"/>
      </w:tblGrid>
      <w:tr w:rsidR="00A209AD">
        <w:trPr>
          <w:trHeight w:val="144"/>
          <w:tblCellSpacing w:w="0" w:type="dxa"/>
        </w:trPr>
        <w:tc>
          <w:tcPr>
            <w:tcW w:w="997"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4626"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Наименование разделов и тем программы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3445"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948"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1980"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Гомер. Поэмы «Илиада»,«Одиссея» (фрагменты)</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Былины (не менее двух). Например, «Илья Муромец и Соловей-разбойник», «Садко»</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4.</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462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8 </w:t>
            </w:r>
          </w:p>
        </w:tc>
        <w:tc>
          <w:tcPr>
            <w:tcW w:w="1980"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трёх). «Три пальмы», «Листок», «Утёс» и др.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А.В. Кольцов. Стихотворения не менее двух). «Косарь», «Соловей и др.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5.</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«Бежин луг»</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Н.С. Лесков. Сказ «Левша»</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Повесть «Детство» (главы)</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А.И. Куприн. Рассказ «Чудесный доктор»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В.Г. Распутин. Рассказ «Уроки французского»</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462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(не менее двух).</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современных отечественных писателей-фантастов.</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Литература народов Российской Федерации. Стихотворения (два по выбору).</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 Дефо. «Робинзон Крузо» (главы по выбору)</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462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Дж. Свифт. «Путешествия Гулливера» (главы по выбору)</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997"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4626"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w:t>
            </w:r>
            <w:r w:rsidRPr="00512343">
              <w:rPr>
                <w:rFonts w:ascii="Times New Roman" w:hAnsi="Times New Roman"/>
                <w:color w:val="000000"/>
                <w:sz w:val="24"/>
                <w:lang w:val="ru-RU"/>
              </w:rPr>
              <w:t>«Убить пересмешника» (главы по выбору) и др.</w:t>
            </w:r>
          </w:p>
        </w:tc>
        <w:tc>
          <w:tcPr>
            <w:tcW w:w="1948"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Итоговые контрольные работы</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80"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Резервное время</w:t>
            </w:r>
          </w:p>
        </w:tc>
        <w:tc>
          <w:tcPr>
            <w:tcW w:w="194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15 </w:t>
            </w:r>
          </w:p>
        </w:tc>
        <w:tc>
          <w:tcPr>
            <w:tcW w:w="1980" w:type="dxa"/>
            <w:tcMar>
              <w:top w:w="50" w:type="dxa"/>
              <w:left w:w="100" w:type="dxa"/>
            </w:tcMar>
            <w:vAlign w:val="center"/>
          </w:tcPr>
          <w:p w:rsidR="00A209AD" w:rsidRDefault="00A209AD">
            <w:pPr>
              <w:spacing w:after="0"/>
              <w:ind w:left="135"/>
              <w:jc w:val="center"/>
            </w:pPr>
          </w:p>
        </w:tc>
        <w:tc>
          <w:tcPr>
            <w:tcW w:w="344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41542</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194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80"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3445" w:type="dxa"/>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7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1"/>
        <w:gridCol w:w="4477"/>
        <w:gridCol w:w="1914"/>
        <w:gridCol w:w="1966"/>
        <w:gridCol w:w="3518"/>
      </w:tblGrid>
      <w:tr w:rsidR="00A209AD">
        <w:trPr>
          <w:trHeight w:val="144"/>
          <w:tblCellSpacing w:w="0" w:type="dxa"/>
        </w:trPr>
        <w:tc>
          <w:tcPr>
            <w:tcW w:w="1101"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4414"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Наименование разделов и тем программы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3550"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959"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197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2.</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«Тарас Бульба»</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3.</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«После бала»</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441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М.Е. Салтыков-Щедрин. Сказки (одна по выбору).</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4.</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93A49">
              <w:rPr>
                <w:rFonts w:ascii="Times New Roman" w:hAnsi="Times New Roman"/>
                <w:b/>
                <w:color w:val="000000"/>
                <w:sz w:val="24"/>
                <w:lang w:val="ru-RU"/>
              </w:rPr>
              <w:t xml:space="preserve"> — начала </w:t>
            </w:r>
            <w:r>
              <w:rPr>
                <w:rFonts w:ascii="Times New Roman" w:hAnsi="Times New Roman"/>
                <w:b/>
                <w:color w:val="000000"/>
                <w:sz w:val="24"/>
              </w:rPr>
              <w:t>XX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Чехов. Рассказы (один по выбору). Например, «Тоска», «Злоумышленник»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5.</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93A49">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Шолохов. «Донские рассказы» (один по выбору).Например, «Родинка», «Чужая кровь»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Платонов. Рассказы (один по выбору). Например, «Юшка», «Неизвестный цветок»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6.</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93A49">
              <w:rPr>
                <w:rFonts w:ascii="Times New Roman" w:hAnsi="Times New Roman"/>
                <w:b/>
                <w:color w:val="000000"/>
                <w:sz w:val="24"/>
                <w:lang w:val="ru-RU"/>
              </w:rPr>
              <w:t xml:space="preserve"> века—начала </w:t>
            </w:r>
            <w:r>
              <w:rPr>
                <w:rFonts w:ascii="Times New Roman" w:hAnsi="Times New Roman"/>
                <w:b/>
                <w:color w:val="000000"/>
                <w:sz w:val="24"/>
              </w:rPr>
              <w:t>XXI</w:t>
            </w:r>
            <w:r w:rsidRPr="00293A49">
              <w:rPr>
                <w:rFonts w:ascii="Times New Roman" w:hAnsi="Times New Roman"/>
                <w:b/>
                <w:color w:val="000000"/>
                <w:sz w:val="24"/>
                <w:lang w:val="ru-RU"/>
              </w:rPr>
              <w:t xml:space="preserve"> веков</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В.М. Шукшин. Рассказы (один по выбору). Например, «Чудик», «Стенька Разин», «Критики»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441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1101"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441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де Сент Экзюпери. Повесть-сказка «Маленький принц»</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Итоговые контрольные работы</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Резервное время</w:t>
            </w:r>
          </w:p>
        </w:tc>
        <w:tc>
          <w:tcPr>
            <w:tcW w:w="195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1972" w:type="dxa"/>
            <w:tcMar>
              <w:top w:w="50" w:type="dxa"/>
              <w:left w:w="100" w:type="dxa"/>
            </w:tcMar>
            <w:vAlign w:val="center"/>
          </w:tcPr>
          <w:p w:rsidR="00A209AD" w:rsidRDefault="00A209AD">
            <w:pPr>
              <w:spacing w:after="0"/>
              <w:ind w:left="135"/>
              <w:jc w:val="center"/>
            </w:pPr>
          </w:p>
        </w:tc>
        <w:tc>
          <w:tcPr>
            <w:tcW w:w="355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41727</w:t>
              </w:r>
              <w:r>
                <w:rPr>
                  <w:rFonts w:ascii="Times New Roman" w:hAnsi="Times New Roman"/>
                  <w:color w:val="0000FF"/>
                  <w:u w:val="single"/>
                </w:rPr>
                <w:t>e</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1959"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3550" w:type="dxa"/>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8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4510"/>
        <w:gridCol w:w="1918"/>
        <w:gridCol w:w="1969"/>
        <w:gridCol w:w="3503"/>
      </w:tblGrid>
      <w:tr w:rsidR="00A209AD">
        <w:trPr>
          <w:trHeight w:val="144"/>
          <w:tblCellSpacing w:w="0" w:type="dxa"/>
        </w:trPr>
        <w:tc>
          <w:tcPr>
            <w:tcW w:w="1078"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4455"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Наименование разделов и тем программы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3531"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958"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1974"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Житийная литература «Житие Сергия Радонежского», «Житие протопопа Аввакума, им самим написанное»</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Д.И. Фонвизин. Комедия «Недоросль»</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3.</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4455"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 xml:space="preserve">А. С. Пушкин. Стихотворения Например, «К Чаадаеву», «Анчар» и др. «Маленькие трагедии» (одна пьеса по выбору). Например,«Моцарт и Сальери», «Каменный гость». </w:t>
            </w:r>
            <w:r w:rsidRPr="00512343">
              <w:rPr>
                <w:rFonts w:ascii="Times New Roman" w:hAnsi="Times New Roman"/>
                <w:color w:val="000000"/>
                <w:sz w:val="24"/>
                <w:lang w:val="ru-RU"/>
              </w:rPr>
              <w:t>Роман «Капитанская дочка»</w:t>
            </w:r>
          </w:p>
        </w:tc>
        <w:tc>
          <w:tcPr>
            <w:tcW w:w="1958"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двух).Например, «Я не хочу, чтоб свет узнал…», «Из-под таинственной, холодной полумаски…», «Нищий» и др. Поэма «Мцыри»</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«Шинель», Комедия «Ревизор»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4.</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Повести (одна по выбору). Например, «Ася»,«Первая любовь»</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Ф.М. Достоевский. «Бедные люди»</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Повести и рассказы (одно произведение по выбору). Например, «Отрочество» (главы)</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5.</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Поэзия первой половины ХХ века (не менее трёх стихотворений на тему «Человек и эпоха».Например, стихотворения В.В. Маяковского, М.И. Цветаевой, А.А. Ахматовой, О.Э. Мандельштама, Б.Л. Пастернака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Булгаков (одна повесть по выбору). Например, «Собачье сердце»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6.</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А.Н. Толстой. Рассказ «Русский характер»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Шолохов. Рассказ «Судьба человека»</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А.И. Солженицын. Рассказ «Матрёнин двор»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4455"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1078"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4455"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Ж.Б. Мольер. Комедия «Мещанин во дворянстве» (фрагменты по выбору)</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Итоговые контрольные работы</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Резервное время</w:t>
            </w:r>
          </w:p>
        </w:tc>
        <w:tc>
          <w:tcPr>
            <w:tcW w:w="1958"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1974" w:type="dxa"/>
            <w:tcMar>
              <w:top w:w="50" w:type="dxa"/>
              <w:left w:w="100" w:type="dxa"/>
            </w:tcMar>
            <w:vAlign w:val="center"/>
          </w:tcPr>
          <w:p w:rsidR="00A209AD" w:rsidRDefault="00A209AD">
            <w:pPr>
              <w:spacing w:after="0"/>
              <w:ind w:left="135"/>
              <w:jc w:val="center"/>
            </w:pPr>
          </w:p>
        </w:tc>
        <w:tc>
          <w:tcPr>
            <w:tcW w:w="353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4196</w:t>
              </w:r>
              <w:r>
                <w:rPr>
                  <w:rFonts w:ascii="Times New Roman" w:hAnsi="Times New Roman"/>
                  <w:color w:val="0000FF"/>
                  <w:u w:val="single"/>
                </w:rPr>
                <w:t>be</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1958"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4"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3531" w:type="dxa"/>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9 КЛАСС </w:t>
      </w:r>
    </w:p>
    <w:tbl>
      <w:tblPr>
        <w:tblW w:w="12996" w:type="dxa"/>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543"/>
        <w:gridCol w:w="1925"/>
        <w:gridCol w:w="1970"/>
        <w:gridCol w:w="3485"/>
      </w:tblGrid>
      <w:tr w:rsidR="00A209AD">
        <w:trPr>
          <w:trHeight w:val="144"/>
          <w:tblCellSpacing w:w="0" w:type="dxa"/>
        </w:trPr>
        <w:tc>
          <w:tcPr>
            <w:tcW w:w="1057"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4494"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Наименование разделов и тем программы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3509"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961"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1975"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4494" w:type="dxa"/>
            <w:tcMar>
              <w:top w:w="50" w:type="dxa"/>
              <w:left w:w="100" w:type="dxa"/>
            </w:tcMar>
            <w:vAlign w:val="center"/>
          </w:tcPr>
          <w:p w:rsidR="00A209AD" w:rsidRDefault="00B90E88">
            <w:pPr>
              <w:spacing w:after="0"/>
              <w:ind w:left="135"/>
            </w:pPr>
            <w:r>
              <w:rPr>
                <w:rFonts w:ascii="Times New Roman" w:hAnsi="Times New Roman"/>
                <w:color w:val="000000"/>
                <w:sz w:val="24"/>
              </w:rPr>
              <w:t>«Слово о полку Игореве»</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Н.М. Карамзин. Повесть «Бедная Лиза»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5"/>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Раздел 3.</w:t>
            </w:r>
            <w:r w:rsidRPr="00293A49">
              <w:rPr>
                <w:rFonts w:ascii="Times New Roman" w:hAnsi="Times New Roman"/>
                <w:color w:val="000000"/>
                <w:sz w:val="24"/>
                <w:lang w:val="ru-RU"/>
              </w:rPr>
              <w:t xml:space="preserve"> </w:t>
            </w:r>
            <w:r w:rsidRPr="00293A49">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293A49">
              <w:rPr>
                <w:rFonts w:ascii="Times New Roman" w:hAnsi="Times New Roman"/>
                <w:b/>
                <w:color w:val="000000"/>
                <w:sz w:val="24"/>
                <w:lang w:val="ru-RU"/>
              </w:rPr>
              <w:t xml:space="preserve"> века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Грибоедов. Комедия «Горе от ума»</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449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15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2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Поэма «Мёртвые души»</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49 </w:t>
            </w:r>
          </w:p>
        </w:tc>
        <w:tc>
          <w:tcPr>
            <w:tcW w:w="0" w:type="auto"/>
            <w:gridSpan w:val="2"/>
            <w:tcMar>
              <w:top w:w="50" w:type="dxa"/>
              <w:left w:w="100" w:type="dxa"/>
            </w:tcMar>
            <w:vAlign w:val="center"/>
          </w:tcPr>
          <w:p w:rsidR="00A209AD" w:rsidRDefault="00A209AD"/>
        </w:tc>
      </w:tr>
      <w:tr w:rsidR="00A209AD">
        <w:trPr>
          <w:trHeight w:val="144"/>
          <w:tblCellSpacing w:w="0" w:type="dxa"/>
        </w:trPr>
        <w:tc>
          <w:tcPr>
            <w:tcW w:w="0" w:type="auto"/>
            <w:gridSpan w:val="5"/>
            <w:tcMar>
              <w:top w:w="50" w:type="dxa"/>
              <w:left w:w="100" w:type="dxa"/>
            </w:tcMar>
            <w:vAlign w:val="center"/>
          </w:tcPr>
          <w:p w:rsidR="00A209AD" w:rsidRDefault="00B90E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Данте. «Божественная комедия» (не менее двух фрагментов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У. Шекспир. Трагедия «Гамлет» (фрагменты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И.В. Гёте. Трагедия «Фауст» (не менее двух фрагментов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1057"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449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 по разделу</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rsidR="00A209AD" w:rsidRDefault="00A209AD"/>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Итоговые контрольные работы</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rsidRPr="00DE4DD3">
        <w:trPr>
          <w:trHeight w:val="144"/>
          <w:tblCellSpacing w:w="0" w:type="dxa"/>
        </w:trPr>
        <w:tc>
          <w:tcPr>
            <w:tcW w:w="0" w:type="auto"/>
            <w:gridSpan w:val="2"/>
            <w:tcMar>
              <w:top w:w="50" w:type="dxa"/>
              <w:left w:w="100" w:type="dxa"/>
            </w:tcMar>
            <w:vAlign w:val="center"/>
          </w:tcPr>
          <w:p w:rsidR="00A209AD" w:rsidRDefault="00B90E88">
            <w:pPr>
              <w:spacing w:after="0"/>
              <w:ind w:left="135"/>
            </w:pPr>
            <w:r>
              <w:rPr>
                <w:rFonts w:ascii="Times New Roman" w:hAnsi="Times New Roman"/>
                <w:color w:val="000000"/>
                <w:sz w:val="24"/>
              </w:rPr>
              <w:t>Резервное время</w:t>
            </w:r>
          </w:p>
        </w:tc>
        <w:tc>
          <w:tcPr>
            <w:tcW w:w="196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14 </w:t>
            </w:r>
          </w:p>
        </w:tc>
        <w:tc>
          <w:tcPr>
            <w:tcW w:w="1975" w:type="dxa"/>
            <w:tcMar>
              <w:top w:w="50" w:type="dxa"/>
              <w:left w:w="100" w:type="dxa"/>
            </w:tcMar>
            <w:vAlign w:val="center"/>
          </w:tcPr>
          <w:p w:rsidR="00A209AD" w:rsidRDefault="00A209AD">
            <w:pPr>
              <w:spacing w:after="0"/>
              <w:ind w:left="135"/>
              <w:jc w:val="center"/>
            </w:pPr>
          </w:p>
        </w:tc>
        <w:tc>
          <w:tcPr>
            <w:tcW w:w="350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41</w:t>
              </w:r>
              <w:r>
                <w:rPr>
                  <w:rFonts w:ascii="Times New Roman" w:hAnsi="Times New Roman"/>
                  <w:color w:val="0000FF"/>
                  <w:u w:val="single"/>
                </w:rPr>
                <w:t>b</w:t>
              </w:r>
              <w:r w:rsidRPr="00293A49">
                <w:rPr>
                  <w:rFonts w:ascii="Times New Roman" w:hAnsi="Times New Roman"/>
                  <w:color w:val="0000FF"/>
                  <w:u w:val="single"/>
                  <w:lang w:val="ru-RU"/>
                </w:rPr>
                <w:t>720</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1961"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7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9 </w:t>
            </w:r>
          </w:p>
        </w:tc>
        <w:tc>
          <w:tcPr>
            <w:tcW w:w="3509" w:type="dxa"/>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A209AD">
      <w:pPr>
        <w:sectPr w:rsidR="00A209AD">
          <w:pgSz w:w="16383" w:h="11906" w:orient="landscape"/>
          <w:pgMar w:top="1134" w:right="850" w:bottom="1134" w:left="1701" w:header="720" w:footer="720" w:gutter="0"/>
          <w:cols w:space="720"/>
        </w:sectPr>
      </w:pPr>
      <w:bookmarkStart w:id="95" w:name="block-56791830"/>
    </w:p>
    <w:bookmarkEnd w:id="95"/>
    <w:p w:rsidR="00A209AD" w:rsidRDefault="00B90E88">
      <w:pPr>
        <w:spacing w:after="0"/>
        <w:ind w:left="120"/>
      </w:pPr>
      <w:r>
        <w:rPr>
          <w:rFonts w:ascii="Times New Roman" w:hAnsi="Times New Roman"/>
          <w:b/>
          <w:color w:val="000000"/>
          <w:sz w:val="28"/>
        </w:rPr>
        <w:t xml:space="preserve"> ПОУРОЧНОЕ ПЛАНИРОВАНИЕ </w:t>
      </w:r>
    </w:p>
    <w:p w:rsidR="00A209AD" w:rsidRDefault="00B90E88">
      <w:pPr>
        <w:spacing w:after="0"/>
        <w:ind w:left="120"/>
      </w:pPr>
      <w:r>
        <w:rPr>
          <w:rFonts w:ascii="Times New Roman" w:hAnsi="Times New Roman"/>
          <w:b/>
          <w:color w:val="000000"/>
          <w:sz w:val="28"/>
        </w:rPr>
        <w:t xml:space="preserve"> 5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6"/>
        <w:gridCol w:w="4467"/>
        <w:gridCol w:w="2444"/>
        <w:gridCol w:w="2372"/>
        <w:gridCol w:w="2863"/>
      </w:tblGrid>
      <w:tr w:rsidR="00A209AD">
        <w:trPr>
          <w:trHeight w:val="144"/>
          <w:tblCellSpacing w:w="0" w:type="dxa"/>
        </w:trPr>
        <w:tc>
          <w:tcPr>
            <w:tcW w:w="835"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2992"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Тема урока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2820"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555"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237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Книга в жизни человека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19572</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195838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Подвиги Геракла: «Скотный двор царя Авгия»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195946</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«Яблоки Гесперид» и другие подвиги Геракла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w:t>
              </w:r>
              <w:r>
                <w:rPr>
                  <w:rFonts w:ascii="Times New Roman" w:hAnsi="Times New Roman"/>
                  <w:color w:val="0000FF"/>
                  <w:u w:val="single"/>
                </w:rPr>
                <w:t>a</w:t>
              </w:r>
              <w:r w:rsidRPr="00293A49">
                <w:rPr>
                  <w:rFonts w:ascii="Times New Roman" w:hAnsi="Times New Roman"/>
                  <w:color w:val="0000FF"/>
                  <w:u w:val="single"/>
                  <w:lang w:val="ru-RU"/>
                </w:rPr>
                <w:t>5</w:t>
              </w:r>
              <w:r>
                <w:rPr>
                  <w:rFonts w:ascii="Times New Roman" w:hAnsi="Times New Roman"/>
                  <w:color w:val="0000FF"/>
                  <w:u w:val="single"/>
                </w:rPr>
                <w:t>e</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Фольклор. Малые жанры: пословицы, поговорки, загадки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w:t>
              </w:r>
              <w:r>
                <w:rPr>
                  <w:rFonts w:ascii="Times New Roman" w:hAnsi="Times New Roman"/>
                  <w:color w:val="0000FF"/>
                  <w:u w:val="single"/>
                </w:rPr>
                <w:t>d</w:t>
              </w:r>
              <w:r w:rsidRPr="00293A49">
                <w:rPr>
                  <w:rFonts w:ascii="Times New Roman" w:hAnsi="Times New Roman"/>
                  <w:color w:val="0000FF"/>
                  <w:u w:val="single"/>
                  <w:lang w:val="ru-RU"/>
                </w:rPr>
                <w:t>1</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w:t>
              </w:r>
              <w:r>
                <w:rPr>
                  <w:rFonts w:ascii="Times New Roman" w:hAnsi="Times New Roman"/>
                  <w:color w:val="0000FF"/>
                  <w:u w:val="single"/>
                </w:rPr>
                <w:t>c</w:t>
              </w:r>
              <w:r w:rsidRPr="00293A49">
                <w:rPr>
                  <w:rFonts w:ascii="Times New Roman" w:hAnsi="Times New Roman"/>
                  <w:color w:val="0000FF"/>
                  <w:u w:val="single"/>
                  <w:lang w:val="ru-RU"/>
                </w:rPr>
                <w:t>02</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Колыбельные песни, пестушки, приговорки, скороговорки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195</w:t>
              </w:r>
              <w:r>
                <w:rPr>
                  <w:rFonts w:ascii="Times New Roman" w:hAnsi="Times New Roman"/>
                  <w:color w:val="0000FF"/>
                  <w:u w:val="single"/>
                </w:rPr>
                <w:t>e</w:t>
              </w:r>
              <w:r w:rsidRPr="00293A49">
                <w:rPr>
                  <w:rFonts w:ascii="Times New Roman" w:hAnsi="Times New Roman"/>
                  <w:color w:val="0000FF"/>
                  <w:u w:val="single"/>
                  <w:lang w:val="ru-RU"/>
                </w:rPr>
                <w:t>28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Сказки народов России и народов мира. Сказки о животных, волшебные, бытовые</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196062</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196170</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Главные герои волшебных сказок Василиса Премудрая и Иван-царевич</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19629</w:t>
              </w:r>
              <w:r>
                <w:rPr>
                  <w:rFonts w:ascii="Times New Roman" w:hAnsi="Times New Roman"/>
                  <w:color w:val="0000FF"/>
                  <w:u w:val="single"/>
                </w:rPr>
                <w:t>c</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2992" w:type="dxa"/>
            <w:tcMar>
              <w:top w:w="50" w:type="dxa"/>
              <w:left w:w="100" w:type="dxa"/>
            </w:tcMar>
            <w:vAlign w:val="center"/>
          </w:tcPr>
          <w:p w:rsidR="00A209AD" w:rsidRDefault="00B90E88">
            <w:pPr>
              <w:spacing w:after="0"/>
              <w:ind w:left="135"/>
            </w:pPr>
            <w:r>
              <w:rPr>
                <w:rFonts w:ascii="Times New Roman" w:hAnsi="Times New Roman"/>
                <w:color w:val="000000"/>
                <w:sz w:val="24"/>
              </w:rPr>
              <w:t>Поэзия волшебной сказки</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196418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12</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19658</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13</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Духовно-нравственный опыт народных сказок. </w:t>
            </w:r>
            <w:r>
              <w:rPr>
                <w:rFonts w:ascii="Times New Roman" w:hAnsi="Times New Roman"/>
                <w:color w:val="000000"/>
                <w:sz w:val="24"/>
              </w:rPr>
              <w:t>Итоговый урок</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19671</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Роды и жанры литературы и их основные признаки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19685</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15</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w:t>
              </w:r>
              <w:r>
                <w:rPr>
                  <w:rFonts w:ascii="Times New Roman" w:hAnsi="Times New Roman"/>
                  <w:color w:val="0000FF"/>
                  <w:u w:val="single"/>
                </w:rPr>
                <w:t>a</w:t>
              </w:r>
              <w:r w:rsidRPr="00293A49">
                <w:rPr>
                  <w:rFonts w:ascii="Times New Roman" w:hAnsi="Times New Roman"/>
                  <w:color w:val="0000FF"/>
                  <w:u w:val="single"/>
                  <w:lang w:val="ru-RU"/>
                </w:rPr>
                <w:t>9</w:t>
              </w:r>
              <w:r>
                <w:rPr>
                  <w:rFonts w:ascii="Times New Roman" w:hAnsi="Times New Roman"/>
                  <w:color w:val="0000FF"/>
                  <w:u w:val="single"/>
                </w:rPr>
                <w:t>e</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293A49">
              <w:rPr>
                <w:rFonts w:ascii="Times New Roman" w:hAnsi="Times New Roman"/>
                <w:color w:val="000000"/>
                <w:sz w:val="24"/>
                <w:lang w:val="ru-RU"/>
              </w:rPr>
              <w:t xml:space="preserve"> века. А.П. Сумароков «Кокушка». И.И. Дмитриев «Муха»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w:t>
              </w:r>
              <w:r>
                <w:rPr>
                  <w:rFonts w:ascii="Times New Roman" w:hAnsi="Times New Roman"/>
                  <w:color w:val="0000FF"/>
                  <w:u w:val="single"/>
                </w:rPr>
                <w:t>bfc</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И.А. Крылов - великий русский баснописец. Басни «Волк на псарне», «Листы и Корни», «Свинья под Дубом», «Квартет», «Осёл и Соловей», «Ворона и Лисица»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w:t>
              </w:r>
              <w:r>
                <w:rPr>
                  <w:rFonts w:ascii="Times New Roman" w:hAnsi="Times New Roman"/>
                  <w:color w:val="0000FF"/>
                  <w:u w:val="single"/>
                </w:rPr>
                <w:t>daa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w:t>
              </w:r>
              <w:r>
                <w:rPr>
                  <w:rFonts w:ascii="Times New Roman" w:hAnsi="Times New Roman"/>
                  <w:color w:val="0000FF"/>
                  <w:u w:val="single"/>
                </w:rPr>
                <w:t>ed</w:t>
              </w:r>
              <w:r w:rsidRPr="00293A49">
                <w:rPr>
                  <w:rFonts w:ascii="Times New Roman" w:hAnsi="Times New Roman"/>
                  <w:color w:val="0000FF"/>
                  <w:u w:val="single"/>
                  <w:lang w:val="ru-RU"/>
                </w:rPr>
                <w:t>6</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196</w:t>
              </w:r>
              <w:r>
                <w:rPr>
                  <w:rFonts w:ascii="Times New Roman" w:hAnsi="Times New Roman"/>
                  <w:color w:val="0000FF"/>
                  <w:u w:val="single"/>
                </w:rPr>
                <w:t>fee</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И.А. Крылов. Художественные средства изображения в баснях. Эзопов язык</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1970</w:t>
              </w:r>
              <w:r>
                <w:rPr>
                  <w:rFonts w:ascii="Times New Roman" w:hAnsi="Times New Roman"/>
                  <w:color w:val="0000FF"/>
                  <w:u w:val="single"/>
                </w:rPr>
                <w:t>fc</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Образы русской природы в произведениях поэта «Зимнее утро», «Зимний вечер», «Няне» и другие</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19720</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Лирический герой в стихотворениях поэта. Образ няни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197354</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«Сказка о мёртвой царевне и о семи богатырях». Сюжет сказки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1974</w:t>
              </w:r>
              <w:r>
                <w:rPr>
                  <w:rFonts w:ascii="Times New Roman" w:hAnsi="Times New Roman"/>
                  <w:color w:val="0000FF"/>
                  <w:u w:val="single"/>
                </w:rPr>
                <w:t>e</w:t>
              </w:r>
              <w:r w:rsidRPr="00293A49">
                <w:rPr>
                  <w:rFonts w:ascii="Times New Roman" w:hAnsi="Times New Roman"/>
                  <w:color w:val="0000FF"/>
                  <w:u w:val="single"/>
                  <w:lang w:val="ru-RU"/>
                </w:rPr>
                <w:t>4</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«Сказка о мёртвой царевне и о семи богатырях». Главные и второстепенные герои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197610</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«Сказка о мёртвой царевне и о семи богатырях». Волшебство в сказке</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197728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«Сказка о мёртвой царевне и о семи богатырях». Язык сказки. Писательское мастерство поэта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197840</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w:t>
              </w:r>
              <w:r>
                <w:rPr>
                  <w:rFonts w:ascii="Times New Roman" w:hAnsi="Times New Roman"/>
                  <w:color w:val="0000FF"/>
                  <w:u w:val="single"/>
                </w:rPr>
                <w:t>bb</w:t>
              </w:r>
              <w:r w:rsidRPr="00293A49">
                <w:rPr>
                  <w:rFonts w:ascii="Times New Roman" w:hAnsi="Times New Roman"/>
                  <w:color w:val="0000FF"/>
                  <w:u w:val="single"/>
                  <w:lang w:val="ru-RU"/>
                </w:rPr>
                <w:t>0</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w:t>
              </w:r>
              <w:r>
                <w:rPr>
                  <w:rFonts w:ascii="Times New Roman" w:hAnsi="Times New Roman"/>
                  <w:color w:val="0000FF"/>
                  <w:u w:val="single"/>
                </w:rPr>
                <w:t>d</w:t>
              </w:r>
              <w:r w:rsidRPr="00293A49">
                <w:rPr>
                  <w:rFonts w:ascii="Times New Roman" w:hAnsi="Times New Roman"/>
                  <w:color w:val="0000FF"/>
                  <w:u w:val="single"/>
                  <w:lang w:val="ru-RU"/>
                </w:rPr>
                <w:t>4</w:t>
              </w:r>
              <w:r>
                <w:rPr>
                  <w:rFonts w:ascii="Times New Roman" w:hAnsi="Times New Roman"/>
                  <w:color w:val="0000FF"/>
                  <w:u w:val="single"/>
                </w:rPr>
                <w:t>a</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29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w:t>
              </w:r>
              <w:r>
                <w:rPr>
                  <w:rFonts w:ascii="Times New Roman" w:hAnsi="Times New Roman"/>
                  <w:color w:val="0000FF"/>
                  <w:u w:val="single"/>
                </w:rPr>
                <w:t>e</w:t>
              </w:r>
              <w:r w:rsidRPr="00293A49">
                <w:rPr>
                  <w:rFonts w:ascii="Times New Roman" w:hAnsi="Times New Roman"/>
                  <w:color w:val="0000FF"/>
                  <w:u w:val="single"/>
                  <w:lang w:val="ru-RU"/>
                </w:rPr>
                <w:t>58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197</w:t>
              </w:r>
              <w:r>
                <w:rPr>
                  <w:rFonts w:ascii="Times New Roman" w:hAnsi="Times New Roman"/>
                  <w:color w:val="0000FF"/>
                  <w:u w:val="single"/>
                </w:rPr>
                <w:t>fa</w:t>
              </w:r>
              <w:r w:rsidRPr="00293A49">
                <w:rPr>
                  <w:rFonts w:ascii="Times New Roman" w:hAnsi="Times New Roman"/>
                  <w:color w:val="0000FF"/>
                  <w:u w:val="single"/>
                  <w:lang w:val="ru-RU"/>
                </w:rPr>
                <w:t>2</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Реальность и фантастика в повестях писателя «Заколдованное место»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198128</w:t>
              </w:r>
            </w:hyperlink>
          </w:p>
        </w:tc>
      </w:tr>
      <w:tr w:rsidR="00A209AD" w:rsidRPr="00DE4DD3">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Народная поэзия и юмор в повестях писателя «Заколдованное место»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198268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 история создания, прототипы героев</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198754</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 проблематика произведения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198876</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 сюжет и композиция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19898</w:t>
              </w:r>
              <w:r>
                <w:rPr>
                  <w:rFonts w:ascii="Times New Roman" w:hAnsi="Times New Roman"/>
                  <w:color w:val="0000FF"/>
                  <w:u w:val="single"/>
                </w:rPr>
                <w:t>e</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 система образов. Образ Герасима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w:t>
              </w:r>
              <w:r>
                <w:rPr>
                  <w:rFonts w:ascii="Times New Roman" w:hAnsi="Times New Roman"/>
                  <w:color w:val="0000FF"/>
                  <w:u w:val="single"/>
                </w:rPr>
                <w:t>aba</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37</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w:t>
              </w:r>
              <w:r>
                <w:rPr>
                  <w:rFonts w:ascii="Times New Roman" w:hAnsi="Times New Roman"/>
                  <w:color w:val="0000FF"/>
                  <w:u w:val="single"/>
                </w:rPr>
                <w:t>c</w:t>
              </w:r>
              <w:r w:rsidRPr="00293A49">
                <w:rPr>
                  <w:rFonts w:ascii="Times New Roman" w:hAnsi="Times New Roman"/>
                  <w:color w:val="0000FF"/>
                  <w:u w:val="single"/>
                  <w:lang w:val="ru-RU"/>
                </w:rPr>
                <w:t>36</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«Муму». Роль природы и пейзажа в произведении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39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 Некрасов. Стихотворения «Крестьянские дети», «Школьник» и другие. Тема, идея, содержание, детские образы</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198380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 Некрасов. Поэма «Мороз, Красный нос» (фрагмент). Анализ произведения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198498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 Некрасов. Поэма «Мороз, Красный нос». Тематика, проблематика, система образов</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1985</w:t>
              </w:r>
              <w:r>
                <w:rPr>
                  <w:rFonts w:ascii="Times New Roman" w:hAnsi="Times New Roman"/>
                  <w:color w:val="0000FF"/>
                  <w:u w:val="single"/>
                </w:rPr>
                <w:t>ce</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w:t>
              </w:r>
              <w:r>
                <w:rPr>
                  <w:rFonts w:ascii="Times New Roman" w:hAnsi="Times New Roman"/>
                  <w:color w:val="0000FF"/>
                  <w:u w:val="single"/>
                </w:rPr>
                <w:t>d</w:t>
              </w:r>
              <w:r w:rsidRPr="00293A49">
                <w:rPr>
                  <w:rFonts w:ascii="Times New Roman" w:hAnsi="Times New Roman"/>
                  <w:color w:val="0000FF"/>
                  <w:u w:val="single"/>
                  <w:lang w:val="ru-RU"/>
                </w:rPr>
                <w:t>80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2992"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 xml:space="preserve">Л.Н. Толстой. Рассказ «Кавказский пленник». Жилин и Костылин. </w:t>
            </w:r>
            <w:r w:rsidRPr="00512343">
              <w:rPr>
                <w:rFonts w:ascii="Times New Roman" w:hAnsi="Times New Roman"/>
                <w:color w:val="000000"/>
                <w:sz w:val="24"/>
                <w:lang w:val="ru-RU"/>
              </w:rPr>
              <w:t>Сравнительная характеристика образов</w:t>
            </w:r>
          </w:p>
        </w:tc>
        <w:tc>
          <w:tcPr>
            <w:tcW w:w="1555"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199028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2992"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 xml:space="preserve">Л.Н. Толстой. Рассказ «Кавказский пленник». Жилин и Дина. </w:t>
            </w:r>
            <w:r w:rsidRPr="00512343">
              <w:rPr>
                <w:rFonts w:ascii="Times New Roman" w:hAnsi="Times New Roman"/>
                <w:color w:val="000000"/>
                <w:sz w:val="24"/>
                <w:lang w:val="ru-RU"/>
              </w:rPr>
              <w:t>Образы татар</w:t>
            </w:r>
          </w:p>
        </w:tc>
        <w:tc>
          <w:tcPr>
            <w:tcW w:w="1555"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198</w:t>
              </w:r>
              <w:r>
                <w:rPr>
                  <w:rFonts w:ascii="Times New Roman" w:hAnsi="Times New Roman"/>
                  <w:color w:val="0000FF"/>
                  <w:u w:val="single"/>
                </w:rPr>
                <w:t>ea</w:t>
              </w:r>
              <w:r w:rsidRPr="00293A49">
                <w:rPr>
                  <w:rFonts w:ascii="Times New Roman" w:hAnsi="Times New Roman"/>
                  <w:color w:val="0000FF"/>
                  <w:u w:val="single"/>
                  <w:lang w:val="ru-RU"/>
                </w:rPr>
                <w:t>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«Кавказский пленник». Нравственный облик героев</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19914</w:t>
              </w:r>
              <w:r>
                <w:rPr>
                  <w:rFonts w:ascii="Times New Roman" w:hAnsi="Times New Roman"/>
                  <w:color w:val="0000FF"/>
                  <w:u w:val="single"/>
                </w:rPr>
                <w:t>a</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«Кавказский пленник». Картины природы. Мастерство писателя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199258</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199366</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49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19947</w:t>
              </w:r>
              <w:r>
                <w:rPr>
                  <w:rFonts w:ascii="Times New Roman" w:hAnsi="Times New Roman"/>
                  <w:color w:val="0000FF"/>
                  <w:u w:val="single"/>
                </w:rPr>
                <w:t>e</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—ХХ веков о родной природе и о связи человека с Родиной. И.А. Бунин. «Помню — долгий зимний вечер…», «Бледнеет ночь… Туманов пелена...»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1995</w:t>
              </w:r>
              <w:r>
                <w:rPr>
                  <w:rFonts w:ascii="Times New Roman" w:hAnsi="Times New Roman"/>
                  <w:color w:val="0000FF"/>
                  <w:u w:val="single"/>
                </w:rPr>
                <w:t>aa</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199820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Сердцу снятся...»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1999</w:t>
              </w:r>
              <w:r>
                <w:rPr>
                  <w:rFonts w:ascii="Times New Roman" w:hAnsi="Times New Roman"/>
                  <w:color w:val="0000FF"/>
                  <w:u w:val="single"/>
                </w:rPr>
                <w:t>e</w:t>
              </w:r>
              <w:r w:rsidRPr="00293A49">
                <w:rPr>
                  <w:rFonts w:ascii="Times New Roman" w:hAnsi="Times New Roman"/>
                  <w:color w:val="0000FF"/>
                  <w:u w:val="single"/>
                  <w:lang w:val="ru-RU"/>
                </w:rPr>
                <w:t>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w:t>
              </w:r>
              <w:r>
                <w:rPr>
                  <w:rFonts w:ascii="Times New Roman" w:hAnsi="Times New Roman"/>
                  <w:color w:val="0000FF"/>
                  <w:u w:val="single"/>
                </w:rPr>
                <w:t>b</w:t>
              </w:r>
              <w:r w:rsidRPr="00293A49">
                <w:rPr>
                  <w:rFonts w:ascii="Times New Roman" w:hAnsi="Times New Roman"/>
                  <w:color w:val="0000FF"/>
                  <w:u w:val="single"/>
                  <w:lang w:val="ru-RU"/>
                </w:rPr>
                <w:t>04</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2992" w:type="dxa"/>
            <w:tcMar>
              <w:top w:w="50" w:type="dxa"/>
              <w:left w:w="100" w:type="dxa"/>
            </w:tcMar>
            <w:vAlign w:val="center"/>
          </w:tcPr>
          <w:p w:rsidR="00A209AD" w:rsidRPr="00512343" w:rsidRDefault="00B90E88">
            <w:pPr>
              <w:spacing w:after="0"/>
              <w:ind w:left="135"/>
              <w:rPr>
                <w:lang w:val="ru-RU"/>
              </w:rPr>
            </w:pPr>
            <w:r w:rsidRPr="00293A49">
              <w:rPr>
                <w:rFonts w:ascii="Times New Roman" w:hAnsi="Times New Roman"/>
                <w:color w:val="000000"/>
                <w:sz w:val="24"/>
                <w:lang w:val="ru-RU"/>
              </w:rPr>
              <w:t>Развитие речи.</w:t>
            </w:r>
            <w:r w:rsidR="00512343">
              <w:rPr>
                <w:rFonts w:ascii="Times New Roman" w:hAnsi="Times New Roman"/>
                <w:color w:val="000000"/>
                <w:sz w:val="24"/>
                <w:lang w:val="ru-RU"/>
              </w:rPr>
              <w:t xml:space="preserve"> </w:t>
            </w:r>
            <w:r w:rsidRPr="00293A49">
              <w:rPr>
                <w:rFonts w:ascii="Times New Roman" w:hAnsi="Times New Roman"/>
                <w:color w:val="000000"/>
                <w:sz w:val="24"/>
                <w:lang w:val="ru-RU"/>
              </w:rPr>
              <w:t xml:space="preserve">Поэтические образы, настроения и картины в стихах о природе. </w:t>
            </w:r>
            <w:r w:rsidRPr="00512343">
              <w:rPr>
                <w:rFonts w:ascii="Times New Roman" w:hAnsi="Times New Roman"/>
                <w:color w:val="000000"/>
                <w:sz w:val="24"/>
                <w:lang w:val="ru-RU"/>
              </w:rPr>
              <w:t>Итоговый урок</w:t>
            </w:r>
          </w:p>
        </w:tc>
        <w:tc>
          <w:tcPr>
            <w:tcW w:w="1555" w:type="dxa"/>
            <w:tcMar>
              <w:top w:w="50" w:type="dxa"/>
              <w:left w:w="100" w:type="dxa"/>
            </w:tcMar>
            <w:vAlign w:val="center"/>
          </w:tcPr>
          <w:p w:rsidR="00A209AD" w:rsidRDefault="00B90E88">
            <w:pPr>
              <w:spacing w:after="0"/>
              <w:ind w:left="135"/>
              <w:jc w:val="center"/>
            </w:pPr>
            <w:r w:rsidRPr="0051234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w:t>
              </w:r>
              <w:r>
                <w:rPr>
                  <w:rFonts w:ascii="Times New Roman" w:hAnsi="Times New Roman"/>
                  <w:color w:val="0000FF"/>
                  <w:u w:val="single"/>
                </w:rPr>
                <w:t>c</w:t>
              </w:r>
              <w:r w:rsidRPr="00293A49">
                <w:rPr>
                  <w:rFonts w:ascii="Times New Roman" w:hAnsi="Times New Roman"/>
                  <w:color w:val="0000FF"/>
                  <w:u w:val="single"/>
                  <w:lang w:val="ru-RU"/>
                </w:rPr>
                <w:t>30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93A49">
              <w:rPr>
                <w:rFonts w:ascii="Times New Roman" w:hAnsi="Times New Roman"/>
                <w:color w:val="000000"/>
                <w:sz w:val="24"/>
                <w:lang w:val="ru-RU"/>
              </w:rPr>
              <w:t>–</w:t>
            </w:r>
            <w:r>
              <w:rPr>
                <w:rFonts w:ascii="Times New Roman" w:hAnsi="Times New Roman"/>
                <w:color w:val="000000"/>
                <w:sz w:val="24"/>
              </w:rPr>
              <w:t>XX</w:t>
            </w:r>
            <w:r w:rsidRPr="00293A49">
              <w:rPr>
                <w:rFonts w:ascii="Times New Roman" w:hAnsi="Times New Roman"/>
                <w:color w:val="000000"/>
                <w:sz w:val="24"/>
                <w:lang w:val="ru-RU"/>
              </w:rPr>
              <w:t xml:space="preserve"> веков. А.П. Чехов. Рассказы «Лошадиная фамилия», «Мальчики», «Хирургия» и другие. Тематический обзор</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w:t>
              </w:r>
              <w:r>
                <w:rPr>
                  <w:rFonts w:ascii="Times New Roman" w:hAnsi="Times New Roman"/>
                  <w:color w:val="0000FF"/>
                  <w:u w:val="single"/>
                </w:rPr>
                <w:t>d</w:t>
              </w:r>
              <w:r w:rsidRPr="00293A49">
                <w:rPr>
                  <w:rFonts w:ascii="Times New Roman" w:hAnsi="Times New Roman"/>
                  <w:color w:val="0000FF"/>
                  <w:u w:val="single"/>
                  <w:lang w:val="ru-RU"/>
                </w:rPr>
                <w:t>48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Рассказы А.П. Чехова. Способы создания комического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a</w:t>
              </w:r>
              <w:r w:rsidRPr="00293A49">
                <w:rPr>
                  <w:rFonts w:ascii="Times New Roman" w:hAnsi="Times New Roman"/>
                  <w:color w:val="0000FF"/>
                  <w:u w:val="single"/>
                  <w:lang w:val="ru-RU"/>
                </w:rPr>
                <w:t>199</w:t>
              </w:r>
              <w:r>
                <w:rPr>
                  <w:rFonts w:ascii="Times New Roman" w:hAnsi="Times New Roman"/>
                  <w:color w:val="0000FF"/>
                  <w:u w:val="single"/>
                </w:rPr>
                <w:t>e</w:t>
              </w:r>
              <w:r w:rsidRPr="00293A49">
                <w:rPr>
                  <w:rFonts w:ascii="Times New Roman" w:hAnsi="Times New Roman"/>
                  <w:color w:val="0000FF"/>
                  <w:u w:val="single"/>
                  <w:lang w:val="ru-RU"/>
                </w:rPr>
                <w:t>60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М.М. Зощенко «Галоша», «Лёля и Минька», «Ёлка», «Золотые слова», «Встреча».Тема, идея, сюжет</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29050</w:t>
              </w:r>
            </w:hyperlink>
          </w:p>
        </w:tc>
      </w:tr>
      <w:tr w:rsidR="00A209AD" w:rsidRPr="00B50D88" w:rsidTr="00512343">
        <w:trPr>
          <w:trHeight w:val="1568"/>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М.М. Зощенко. «Галоша», «Лёля и Минька», «Ёлка», «Золотые слова», «Встреча» и другие. Образы главных героев в рассказах писателя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29154</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59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Мой любимый рассказ М.М. Зощенко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60</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2662</w:t>
              </w:r>
              <w:r>
                <w:rPr>
                  <w:rFonts w:ascii="Times New Roman" w:hAnsi="Times New Roman"/>
                  <w:color w:val="0000FF"/>
                  <w:u w:val="single"/>
                </w:rPr>
                <w:t>a</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Нравственные проблемы сказок и рассказов А.И. Куприна, М.М. Пришвина, К.Г. Паустовского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w:t>
              </w:r>
              <w:r>
                <w:rPr>
                  <w:rFonts w:ascii="Times New Roman" w:hAnsi="Times New Roman"/>
                  <w:color w:val="0000FF"/>
                  <w:u w:val="single"/>
                </w:rPr>
                <w:t>ba</w:t>
              </w:r>
              <w:r w:rsidRPr="00293A49">
                <w:rPr>
                  <w:rFonts w:ascii="Times New Roman" w:hAnsi="Times New Roman"/>
                  <w:color w:val="0000FF"/>
                  <w:u w:val="single"/>
                  <w:lang w:val="ru-RU"/>
                </w:rPr>
                <w:t>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Язык сказок и рассказов о животных А.И. Куприна, М.М. Пришвина, К.Г. Паустовского</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26918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w:t>
              </w:r>
              <w:r>
                <w:rPr>
                  <w:rFonts w:ascii="Times New Roman" w:hAnsi="Times New Roman"/>
                  <w:color w:val="0000FF"/>
                  <w:u w:val="single"/>
                </w:rPr>
                <w:t>a</w:t>
              </w:r>
              <w:r w:rsidRPr="00293A49">
                <w:rPr>
                  <w:rFonts w:ascii="Times New Roman" w:hAnsi="Times New Roman"/>
                  <w:color w:val="0000FF"/>
                  <w:u w:val="single"/>
                  <w:lang w:val="ru-RU"/>
                </w:rPr>
                <w:t>6</w:t>
              </w:r>
              <w:r>
                <w:rPr>
                  <w:rFonts w:ascii="Times New Roman" w:hAnsi="Times New Roman"/>
                  <w:color w:val="0000FF"/>
                  <w:u w:val="single"/>
                </w:rPr>
                <w:t>c</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русских писателей о природе и животных. Темы, идеи, проблемы. Итоговый урок</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Платонов. Рассказы «Корова», «Никита». Тема, идея, проблематика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Платонов. Рассказы «Корова», «Никита».. Система образов</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В.П. Астафьев. Рассказ «Васюткино озеро». Тема, идея произведения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28452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28574</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69</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отечественной литературы на тему «Человек на войне» В.П. Катаев «Сын полка».. </w:t>
            </w:r>
            <w:r>
              <w:rPr>
                <w:rFonts w:ascii="Times New Roman" w:hAnsi="Times New Roman"/>
                <w:color w:val="000000"/>
                <w:sz w:val="24"/>
              </w:rPr>
              <w:t>Проблема героизма</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w:t>
              </w:r>
              <w:r>
                <w:rPr>
                  <w:rFonts w:ascii="Times New Roman" w:hAnsi="Times New Roman"/>
                  <w:color w:val="0000FF"/>
                  <w:u w:val="single"/>
                </w:rPr>
                <w:t>b</w:t>
              </w:r>
              <w:r w:rsidRPr="00293A49">
                <w:rPr>
                  <w:rFonts w:ascii="Times New Roman" w:hAnsi="Times New Roman"/>
                  <w:color w:val="0000FF"/>
                  <w:u w:val="single"/>
                  <w:lang w:val="ru-RU"/>
                </w:rPr>
                <w:t>60</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отечественной литературы на тему «Человек на войне» В.П. Катаев «Сын полка».: дети и взрослые в условиях военного времени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w:t>
              </w:r>
              <w:r>
                <w:rPr>
                  <w:rFonts w:ascii="Times New Roman" w:hAnsi="Times New Roman"/>
                  <w:color w:val="0000FF"/>
                  <w:u w:val="single"/>
                </w:rPr>
                <w:t>c</w:t>
              </w:r>
              <w:r w:rsidRPr="00293A49">
                <w:rPr>
                  <w:rFonts w:ascii="Times New Roman" w:hAnsi="Times New Roman"/>
                  <w:color w:val="0000FF"/>
                  <w:u w:val="single"/>
                  <w:lang w:val="ru-RU"/>
                </w:rPr>
                <w:t>82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w:t>
              </w:r>
              <w:r>
                <w:rPr>
                  <w:rFonts w:ascii="Times New Roman" w:hAnsi="Times New Roman"/>
                  <w:color w:val="0000FF"/>
                  <w:u w:val="single"/>
                </w:rPr>
                <w:t>da</w:t>
              </w:r>
              <w:r w:rsidRPr="00293A49">
                <w:rPr>
                  <w:rFonts w:ascii="Times New Roman" w:hAnsi="Times New Roman"/>
                  <w:color w:val="0000FF"/>
                  <w:u w:val="single"/>
                  <w:lang w:val="ru-RU"/>
                </w:rPr>
                <w:t>4</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В.П. Катаев. «Сын полка». Образ Вани Солнцева. Война и дети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w:t>
              </w:r>
              <w:r>
                <w:rPr>
                  <w:rFonts w:ascii="Times New Roman" w:hAnsi="Times New Roman"/>
                  <w:color w:val="0000FF"/>
                  <w:u w:val="single"/>
                </w:rPr>
                <w:t>f</w:t>
              </w:r>
              <w:r w:rsidRPr="00293A49">
                <w:rPr>
                  <w:rFonts w:ascii="Times New Roman" w:hAnsi="Times New Roman"/>
                  <w:color w:val="0000FF"/>
                  <w:u w:val="single"/>
                  <w:lang w:val="ru-RU"/>
                </w:rPr>
                <w:t>98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74</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28146</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75</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27926</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76</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27</w:t>
              </w:r>
              <w:r>
                <w:rPr>
                  <w:rFonts w:ascii="Times New Roman" w:hAnsi="Times New Roman"/>
                  <w:color w:val="0000FF"/>
                  <w:u w:val="single"/>
                </w:rPr>
                <w:t>a</w:t>
              </w:r>
              <w:r w:rsidRPr="00293A49">
                <w:rPr>
                  <w:rFonts w:ascii="Times New Roman" w:hAnsi="Times New Roman"/>
                  <w:color w:val="0000FF"/>
                  <w:u w:val="single"/>
                  <w:lang w:val="ru-RU"/>
                </w:rPr>
                <w:t>48</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77</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78</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79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веков на тему детства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80</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81</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82</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83</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288</w:t>
              </w:r>
              <w:r>
                <w:rPr>
                  <w:rFonts w:ascii="Times New Roman" w:hAnsi="Times New Roman"/>
                  <w:color w:val="0000FF"/>
                  <w:u w:val="single"/>
                </w:rPr>
                <w:t>a</w:t>
              </w:r>
              <w:r w:rsidRPr="00293A49">
                <w:rPr>
                  <w:rFonts w:ascii="Times New Roman" w:hAnsi="Times New Roman"/>
                  <w:color w:val="0000FF"/>
                  <w:u w:val="single"/>
                  <w:lang w:val="ru-RU"/>
                </w:rPr>
                <w:t>8</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84</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Образ лирического героя в стихотворениях Р.Г. Гамзатова и М. Карима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Х.К. Андерсен. Сказки «Снежная королева», «Соловей». Тема, идея сказки. Победа добра над злом</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w:t>
              </w:r>
              <w:r>
                <w:rPr>
                  <w:rFonts w:ascii="Times New Roman" w:hAnsi="Times New Roman"/>
                  <w:color w:val="0000FF"/>
                  <w:u w:val="single"/>
                </w:rPr>
                <w:t>b</w:t>
              </w:r>
              <w:r w:rsidRPr="00293A49">
                <w:rPr>
                  <w:rFonts w:ascii="Times New Roman" w:hAnsi="Times New Roman"/>
                  <w:color w:val="0000FF"/>
                  <w:u w:val="single"/>
                  <w:lang w:val="ru-RU"/>
                </w:rPr>
                <w:t>32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86</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w:t>
              </w:r>
              <w:r>
                <w:rPr>
                  <w:rFonts w:ascii="Times New Roman" w:hAnsi="Times New Roman"/>
                  <w:color w:val="0000FF"/>
                  <w:u w:val="single"/>
                </w:rPr>
                <w:t>c</w:t>
              </w:r>
              <w:r w:rsidRPr="00293A49">
                <w:rPr>
                  <w:rFonts w:ascii="Times New Roman" w:hAnsi="Times New Roman"/>
                  <w:color w:val="0000FF"/>
                  <w:u w:val="single"/>
                  <w:lang w:val="ru-RU"/>
                </w:rPr>
                <w:t>36</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87</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Сказки Х.К. Андерсена (по выбору)</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88</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Любимая сказка Х.К. Андерсена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89</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w:t>
              </w:r>
              <w:r>
                <w:rPr>
                  <w:rFonts w:ascii="Times New Roman" w:hAnsi="Times New Roman"/>
                  <w:color w:val="0000FF"/>
                  <w:u w:val="single"/>
                </w:rPr>
                <w:t>e</w:t>
              </w:r>
              <w:r w:rsidRPr="00293A49">
                <w:rPr>
                  <w:rFonts w:ascii="Times New Roman" w:hAnsi="Times New Roman"/>
                  <w:color w:val="0000FF"/>
                  <w:u w:val="single"/>
                  <w:lang w:val="ru-RU"/>
                </w:rPr>
                <w:t>52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90</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w:t>
              </w:r>
              <w:r>
                <w:rPr>
                  <w:rFonts w:ascii="Times New Roman" w:hAnsi="Times New Roman"/>
                  <w:color w:val="0000FF"/>
                  <w:u w:val="single"/>
                </w:rPr>
                <w:t>d</w:t>
              </w:r>
              <w:r w:rsidRPr="00293A49">
                <w:rPr>
                  <w:rFonts w:ascii="Times New Roman" w:hAnsi="Times New Roman"/>
                  <w:color w:val="0000FF"/>
                  <w:u w:val="single"/>
                  <w:lang w:val="ru-RU"/>
                </w:rPr>
                <w:t>3</w:t>
              </w:r>
              <w:r>
                <w:rPr>
                  <w:rFonts w:ascii="Times New Roman" w:hAnsi="Times New Roman"/>
                  <w:color w:val="0000FF"/>
                  <w:u w:val="single"/>
                </w:rPr>
                <w:t>a</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Художественный мир литературной сказки. Итоговый урок</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28</w:t>
              </w:r>
              <w:r>
                <w:rPr>
                  <w:rFonts w:ascii="Times New Roman" w:hAnsi="Times New Roman"/>
                  <w:color w:val="0000FF"/>
                  <w:u w:val="single"/>
                </w:rPr>
                <w:t>f</w:t>
              </w:r>
              <w:r w:rsidRPr="00293A49">
                <w:rPr>
                  <w:rFonts w:ascii="Times New Roman" w:hAnsi="Times New Roman"/>
                  <w:color w:val="0000FF"/>
                  <w:u w:val="single"/>
                  <w:lang w:val="ru-RU"/>
                </w:rPr>
                <w:t>4</w:t>
              </w:r>
              <w:r>
                <w:rPr>
                  <w:rFonts w:ascii="Times New Roman" w:hAnsi="Times New Roman"/>
                  <w:color w:val="0000FF"/>
                  <w:u w:val="single"/>
                </w:rPr>
                <w:t>c</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92</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6</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93</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94</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95</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М. Твен. «Приключения Тома Сойера»: дружба героев</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96</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Итоговая контрольная работа. Образы детства в литературных произведениях (письменный ответ, тесты, творческая работа) / Всероссийская проверочная работа</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29</w:t>
              </w:r>
              <w:r>
                <w:rPr>
                  <w:rFonts w:ascii="Times New Roman" w:hAnsi="Times New Roman"/>
                  <w:color w:val="0000FF"/>
                  <w:u w:val="single"/>
                </w:rPr>
                <w:t>fd</w:t>
              </w:r>
              <w:r w:rsidRPr="00293A49">
                <w:rPr>
                  <w:rFonts w:ascii="Times New Roman" w:hAnsi="Times New Roman"/>
                  <w:color w:val="0000FF"/>
                  <w:u w:val="single"/>
                  <w:lang w:val="ru-RU"/>
                </w:rPr>
                <w:t>2</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97</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приключенческая 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w:t>
              </w:r>
              <w:r w:rsidRPr="00293A49">
                <w:rPr>
                  <w:rFonts w:ascii="Times New Roman" w:hAnsi="Times New Roman"/>
                  <w:color w:val="0000FF"/>
                  <w:u w:val="single"/>
                  <w:lang w:val="ru-RU"/>
                </w:rPr>
                <w:t>108</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98</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99</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100</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sidRPr="00512343">
              <w:rPr>
                <w:rFonts w:ascii="Times New Roman" w:hAnsi="Times New Roman"/>
                <w:color w:val="000000"/>
                <w:sz w:val="24"/>
                <w:lang w:val="ru-RU"/>
              </w:rPr>
              <w:t xml:space="preserve">«Маугли», «Рикки-Тикки-Тави» и другие. </w:t>
            </w:r>
            <w:r>
              <w:rPr>
                <w:rFonts w:ascii="Times New Roman" w:hAnsi="Times New Roman"/>
                <w:color w:val="000000"/>
                <w:sz w:val="24"/>
              </w:rPr>
              <w:t>Тематика, проблематика произведения</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w:t>
              </w:r>
              <w:r>
                <w:rPr>
                  <w:rFonts w:ascii="Times New Roman" w:hAnsi="Times New Roman"/>
                  <w:color w:val="0000FF"/>
                  <w:u w:val="single"/>
                </w:rPr>
                <w:t>d</w:t>
              </w:r>
              <w:r w:rsidRPr="00293A49">
                <w:rPr>
                  <w:rFonts w:ascii="Times New Roman" w:hAnsi="Times New Roman"/>
                  <w:color w:val="0000FF"/>
                  <w:u w:val="single"/>
                  <w:lang w:val="ru-RU"/>
                </w:rPr>
                <w:t>78</w:t>
              </w:r>
            </w:hyperlink>
          </w:p>
        </w:tc>
      </w:tr>
      <w:tr w:rsidR="00A209AD" w:rsidRPr="00B50D88">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101</w:t>
            </w:r>
          </w:p>
        </w:tc>
        <w:tc>
          <w:tcPr>
            <w:tcW w:w="299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проза о животных. Герои и их поступки</w:t>
            </w:r>
          </w:p>
        </w:tc>
        <w:tc>
          <w:tcPr>
            <w:tcW w:w="1555"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26</w:t>
              </w:r>
              <w:r>
                <w:rPr>
                  <w:rFonts w:ascii="Times New Roman" w:hAnsi="Times New Roman"/>
                  <w:color w:val="0000FF"/>
                  <w:u w:val="single"/>
                </w:rPr>
                <w:t>e</w:t>
              </w:r>
              <w:r w:rsidRPr="00293A49">
                <w:rPr>
                  <w:rFonts w:ascii="Times New Roman" w:hAnsi="Times New Roman"/>
                  <w:color w:val="0000FF"/>
                  <w:u w:val="single"/>
                  <w:lang w:val="ru-RU"/>
                </w:rPr>
                <w:t>9</w:t>
              </w:r>
              <w:r>
                <w:rPr>
                  <w:rFonts w:ascii="Times New Roman" w:hAnsi="Times New Roman"/>
                  <w:color w:val="0000FF"/>
                  <w:u w:val="single"/>
                </w:rPr>
                <w:t>a</w:t>
              </w:r>
            </w:hyperlink>
          </w:p>
        </w:tc>
      </w:tr>
      <w:tr w:rsidR="00A209AD">
        <w:trPr>
          <w:trHeight w:val="144"/>
          <w:tblCellSpacing w:w="0" w:type="dxa"/>
        </w:trPr>
        <w:tc>
          <w:tcPr>
            <w:tcW w:w="835" w:type="dxa"/>
            <w:tcMar>
              <w:top w:w="50" w:type="dxa"/>
              <w:left w:w="100" w:type="dxa"/>
            </w:tcMar>
            <w:vAlign w:val="center"/>
          </w:tcPr>
          <w:p w:rsidR="00A209AD" w:rsidRDefault="00B90E88">
            <w:pPr>
              <w:spacing w:after="0"/>
            </w:pPr>
            <w:r>
              <w:rPr>
                <w:rFonts w:ascii="Times New Roman" w:hAnsi="Times New Roman"/>
                <w:color w:val="000000"/>
                <w:sz w:val="24"/>
              </w:rPr>
              <w:t>102</w:t>
            </w:r>
          </w:p>
        </w:tc>
        <w:tc>
          <w:tcPr>
            <w:tcW w:w="2992"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55"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72"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820" w:type="dxa"/>
            <w:tcMar>
              <w:top w:w="50" w:type="dxa"/>
              <w:left w:w="100" w:type="dxa"/>
            </w:tcMar>
            <w:vAlign w:val="center"/>
          </w:tcPr>
          <w:p w:rsidR="00A209AD" w:rsidRDefault="00A209AD">
            <w:pPr>
              <w:spacing w:after="0"/>
              <w:ind w:left="135"/>
            </w:pPr>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2444"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7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5 </w:t>
            </w:r>
          </w:p>
        </w:tc>
        <w:tc>
          <w:tcPr>
            <w:tcW w:w="0" w:type="auto"/>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6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0"/>
        <w:gridCol w:w="4573"/>
        <w:gridCol w:w="2376"/>
        <w:gridCol w:w="2321"/>
        <w:gridCol w:w="2863"/>
      </w:tblGrid>
      <w:tr w:rsidR="00A209AD" w:rsidTr="00DE4DD3">
        <w:trPr>
          <w:trHeight w:val="144"/>
          <w:tblCellSpacing w:w="0" w:type="dxa"/>
        </w:trPr>
        <w:tc>
          <w:tcPr>
            <w:tcW w:w="812"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3256"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Тема урока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2769"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rsidTr="00DE4DD3">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51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2321"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Введение в курс литературы 6 класса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w:t>
              </w:r>
              <w:r w:rsidRPr="00293A49">
                <w:rPr>
                  <w:rFonts w:ascii="Times New Roman" w:hAnsi="Times New Roman"/>
                  <w:color w:val="0000FF"/>
                  <w:u w:val="single"/>
                  <w:lang w:val="ru-RU"/>
                </w:rPr>
                <w:t>7</w:t>
              </w:r>
              <w:r>
                <w:rPr>
                  <w:rFonts w:ascii="Times New Roman" w:hAnsi="Times New Roman"/>
                  <w:color w:val="0000FF"/>
                  <w:u w:val="single"/>
                </w:rPr>
                <w:t>e</w:t>
              </w:r>
              <w:r w:rsidRPr="00293A49">
                <w:rPr>
                  <w:rFonts w:ascii="Times New Roman" w:hAnsi="Times New Roman"/>
                  <w:color w:val="0000FF"/>
                  <w:u w:val="single"/>
                  <w:lang w:val="ru-RU"/>
                </w:rPr>
                <w:t>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Античная литература. Гомер. Поэмы «Илиада» и «Одиссея»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aa</w:t>
              </w:r>
              <w:r w:rsidRPr="00293A49">
                <w:rPr>
                  <w:rFonts w:ascii="Times New Roman" w:hAnsi="Times New Roman"/>
                  <w:color w:val="0000FF"/>
                  <w:u w:val="single"/>
                  <w:lang w:val="ru-RU"/>
                </w:rPr>
                <w:t>04</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Гомер. Поэма «Илиада». Образы Ахилла и Гектора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abbc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ad</w:t>
              </w:r>
              <w:r w:rsidRPr="00293A49">
                <w:rPr>
                  <w:rFonts w:ascii="Times New Roman" w:hAnsi="Times New Roman"/>
                  <w:color w:val="0000FF"/>
                  <w:u w:val="single"/>
                  <w:lang w:val="ru-RU"/>
                </w:rPr>
                <w:t>6</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Отражение древнегреческих мифов в поэмах Гомера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aee</w:t>
              </w:r>
              <w:r w:rsidRPr="00293A49">
                <w:rPr>
                  <w:rFonts w:ascii="Times New Roman" w:hAnsi="Times New Roman"/>
                  <w:color w:val="0000FF"/>
                  <w:u w:val="single"/>
                  <w:lang w:val="ru-RU"/>
                </w:rPr>
                <w:t>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w:t>
            </w:r>
          </w:p>
        </w:tc>
        <w:tc>
          <w:tcPr>
            <w:tcW w:w="3256" w:type="dxa"/>
            <w:tcMar>
              <w:top w:w="50" w:type="dxa"/>
              <w:left w:w="100" w:type="dxa"/>
            </w:tcMar>
            <w:vAlign w:val="center"/>
          </w:tcPr>
          <w:p w:rsidR="00A209AD" w:rsidRPr="00DE4DD3" w:rsidRDefault="00DE4DD3">
            <w:pPr>
              <w:spacing w:after="0"/>
              <w:ind w:left="135"/>
              <w:rPr>
                <w:lang w:val="ru-RU"/>
              </w:rPr>
            </w:pPr>
            <w:r>
              <w:rPr>
                <w:rFonts w:ascii="Times New Roman" w:hAnsi="Times New Roman"/>
                <w:color w:val="000000"/>
                <w:sz w:val="24"/>
                <w:lang w:val="ru-RU"/>
              </w:rPr>
              <w:t>Былины.</w:t>
            </w:r>
            <w:r w:rsidR="00B90E88" w:rsidRPr="00293A49">
              <w:rPr>
                <w:rFonts w:ascii="Times New Roman" w:hAnsi="Times New Roman"/>
                <w:color w:val="000000"/>
                <w:sz w:val="24"/>
                <w:lang w:val="ru-RU"/>
              </w:rPr>
              <w:t xml:space="preserve"> «Илья Муромец и Соловей-разбойник», «Садко». </w:t>
            </w:r>
            <w:r w:rsidR="00B90E88" w:rsidRPr="00DE4DD3">
              <w:rPr>
                <w:rFonts w:ascii="Times New Roman" w:hAnsi="Times New Roman"/>
                <w:color w:val="000000"/>
                <w:sz w:val="24"/>
                <w:lang w:val="ru-RU"/>
              </w:rPr>
              <w:t>Жанровые особенности, сюжет, система образов</w:t>
            </w:r>
          </w:p>
        </w:tc>
        <w:tc>
          <w:tcPr>
            <w:tcW w:w="1512" w:type="dxa"/>
            <w:tcMar>
              <w:top w:w="50" w:type="dxa"/>
              <w:left w:w="100" w:type="dxa"/>
            </w:tcMar>
            <w:vAlign w:val="center"/>
          </w:tcPr>
          <w:p w:rsidR="00A209AD" w:rsidRPr="00DE4DD3" w:rsidRDefault="00B90E88">
            <w:pPr>
              <w:spacing w:after="0"/>
              <w:ind w:left="135"/>
              <w:jc w:val="center"/>
              <w:rPr>
                <w:lang w:val="ru-RU"/>
              </w:rPr>
            </w:pPr>
            <w:r w:rsidRPr="00DE4DD3">
              <w:rPr>
                <w:rFonts w:ascii="Times New Roman" w:hAnsi="Times New Roman"/>
                <w:color w:val="000000"/>
                <w:sz w:val="24"/>
                <w:lang w:val="ru-RU"/>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06</w:t>
              </w:r>
              <w:r>
                <w:rPr>
                  <w:rFonts w:ascii="Times New Roman" w:hAnsi="Times New Roman"/>
                  <w:color w:val="0000FF"/>
                  <w:u w:val="single"/>
                </w:rPr>
                <w:t>c</w:t>
              </w:r>
            </w:hyperlink>
          </w:p>
        </w:tc>
      </w:tr>
      <w:tr w:rsidR="00A209AD" w:rsidRPr="00B50D88" w:rsidTr="00DE4DD3">
        <w:trPr>
          <w:trHeight w:val="144"/>
          <w:tblCellSpacing w:w="0" w:type="dxa"/>
        </w:trPr>
        <w:tc>
          <w:tcPr>
            <w:tcW w:w="812" w:type="dxa"/>
            <w:tcMar>
              <w:top w:w="50" w:type="dxa"/>
              <w:left w:w="100" w:type="dxa"/>
            </w:tcMar>
            <w:vAlign w:val="center"/>
          </w:tcPr>
          <w:p w:rsidR="00A209AD" w:rsidRPr="00DE4DD3" w:rsidRDefault="00B90E88">
            <w:pPr>
              <w:spacing w:after="0"/>
              <w:rPr>
                <w:lang w:val="ru-RU"/>
              </w:rPr>
            </w:pPr>
            <w:r w:rsidRPr="00DE4DD3">
              <w:rPr>
                <w:rFonts w:ascii="Times New Roman" w:hAnsi="Times New Roman"/>
                <w:color w:val="000000"/>
                <w:sz w:val="24"/>
                <w:lang w:val="ru-RU"/>
              </w:rPr>
              <w:t>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1</w:t>
              </w:r>
              <w:r>
                <w:rPr>
                  <w:rFonts w:ascii="Times New Roman" w:hAnsi="Times New Roman"/>
                  <w:color w:val="0000FF"/>
                  <w:u w:val="single"/>
                </w:rPr>
                <w:t>fc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rsidP="00512343">
            <w:pPr>
              <w:spacing w:after="0"/>
              <w:ind w:left="135"/>
              <w:jc w:val="center"/>
              <w:rPr>
                <w:lang w:val="ru-RU"/>
              </w:rPr>
            </w:pPr>
            <w:r>
              <w:rPr>
                <w:lang w:val="ru-RU"/>
              </w:rPr>
              <w:t>00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3</w:t>
              </w:r>
              <w:r>
                <w:rPr>
                  <w:rFonts w:ascii="Times New Roman" w:hAnsi="Times New Roman"/>
                  <w:color w:val="0000FF"/>
                  <w:u w:val="single"/>
                </w:rPr>
                <w:t>be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4</w:t>
              </w:r>
              <w:r>
                <w:rPr>
                  <w:rFonts w:ascii="Times New Roman" w:hAnsi="Times New Roman"/>
                  <w:color w:val="0000FF"/>
                  <w:u w:val="single"/>
                </w:rPr>
                <w:t>e</w:t>
              </w:r>
              <w:r w:rsidRPr="00293A49">
                <w:rPr>
                  <w:rFonts w:ascii="Times New Roman" w:hAnsi="Times New Roman"/>
                  <w:color w:val="0000FF"/>
                  <w:u w:val="single"/>
                  <w:lang w:val="ru-RU"/>
                </w:rPr>
                <w:t>0</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706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w:t>
              </w:r>
              <w:r w:rsidRPr="00293A49">
                <w:rPr>
                  <w:rFonts w:ascii="Times New Roman" w:hAnsi="Times New Roman"/>
                  <w:color w:val="0000FF"/>
                  <w:u w:val="single"/>
                  <w:lang w:val="ru-RU"/>
                </w:rPr>
                <w:t>81</w:t>
              </w:r>
              <w:r>
                <w:rPr>
                  <w:rFonts w:ascii="Times New Roman" w:hAnsi="Times New Roman"/>
                  <w:color w:val="0000FF"/>
                  <w:u w:val="single"/>
                </w:rPr>
                <w:t>e</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bb</w:t>
              </w:r>
              <w:r w:rsidRPr="00293A49">
                <w:rPr>
                  <w:rFonts w:ascii="Times New Roman" w:hAnsi="Times New Roman"/>
                  <w:color w:val="0000FF"/>
                  <w:u w:val="single"/>
                  <w:lang w:val="ru-RU"/>
                </w:rPr>
                <w:t>52</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разделу «Фольклор». Отражение фольклорных жанров в литературе</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Викторина по разделу «Фольклор»</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124</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354</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«Песнь о вещем Олеге». Связь с фрагментом «Повести временных лет»</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4</w:t>
              </w:r>
              <w:r>
                <w:rPr>
                  <w:rFonts w:ascii="Times New Roman" w:hAnsi="Times New Roman"/>
                  <w:color w:val="0000FF"/>
                  <w:u w:val="single"/>
                </w:rPr>
                <w:t>e</w:t>
              </w:r>
              <w:r w:rsidRPr="00293A49">
                <w:rPr>
                  <w:rFonts w:ascii="Times New Roman" w:hAnsi="Times New Roman"/>
                  <w:color w:val="0000FF"/>
                  <w:u w:val="single"/>
                  <w:lang w:val="ru-RU"/>
                </w:rPr>
                <w:t>4</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3256" w:type="dxa"/>
            <w:tcMar>
              <w:top w:w="50" w:type="dxa"/>
              <w:left w:w="100" w:type="dxa"/>
            </w:tcMar>
            <w:vAlign w:val="center"/>
          </w:tcPr>
          <w:p w:rsidR="00A209AD" w:rsidRPr="00DE4DD3" w:rsidRDefault="00B90E88">
            <w:pPr>
              <w:spacing w:after="0"/>
              <w:ind w:left="135"/>
              <w:rPr>
                <w:lang w:val="ru-RU"/>
              </w:rPr>
            </w:pPr>
            <w:r w:rsidRPr="00293A49">
              <w:rPr>
                <w:rFonts w:ascii="Times New Roman" w:hAnsi="Times New Roman"/>
                <w:color w:val="000000"/>
                <w:sz w:val="24"/>
                <w:lang w:val="ru-RU"/>
              </w:rPr>
              <w:t>А.С. Пушкин. Стихотворения «З</w:t>
            </w:r>
            <w:r w:rsidR="00DE4DD3">
              <w:rPr>
                <w:rFonts w:ascii="Times New Roman" w:hAnsi="Times New Roman"/>
                <w:color w:val="000000"/>
                <w:sz w:val="24"/>
                <w:lang w:val="ru-RU"/>
              </w:rPr>
              <w:t xml:space="preserve">имняя дорога», «Туча». </w:t>
            </w:r>
            <w:r w:rsidRPr="00DE4DD3">
              <w:rPr>
                <w:rFonts w:ascii="Times New Roman" w:hAnsi="Times New Roman"/>
                <w:color w:val="000000"/>
                <w:sz w:val="24"/>
                <w:lang w:val="ru-RU"/>
              </w:rPr>
              <w:t>Пейзажная лирика поэта</w:t>
            </w:r>
          </w:p>
        </w:tc>
        <w:tc>
          <w:tcPr>
            <w:tcW w:w="1512" w:type="dxa"/>
            <w:tcMar>
              <w:top w:w="50" w:type="dxa"/>
              <w:left w:w="100" w:type="dxa"/>
            </w:tcMar>
            <w:vAlign w:val="center"/>
          </w:tcPr>
          <w:p w:rsidR="00A209AD" w:rsidRDefault="00B90E88">
            <w:pPr>
              <w:spacing w:after="0"/>
              <w:ind w:left="135"/>
              <w:jc w:val="center"/>
            </w:pPr>
            <w:r w:rsidRPr="00DE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61</w:t>
              </w:r>
              <w:r>
                <w:rPr>
                  <w:rFonts w:ascii="Times New Roman" w:hAnsi="Times New Roman"/>
                  <w:color w:val="0000FF"/>
                  <w:u w:val="single"/>
                </w:rPr>
                <w:t>a</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25</w:t>
            </w:r>
          </w:p>
        </w:tc>
        <w:tc>
          <w:tcPr>
            <w:tcW w:w="3256" w:type="dxa"/>
            <w:tcMar>
              <w:top w:w="50" w:type="dxa"/>
              <w:left w:w="100" w:type="dxa"/>
            </w:tcMar>
            <w:vAlign w:val="center"/>
          </w:tcPr>
          <w:p w:rsidR="00A209AD" w:rsidRDefault="00B90E88">
            <w:pPr>
              <w:spacing w:after="0"/>
              <w:ind w:left="135"/>
            </w:pPr>
            <w:r>
              <w:rPr>
                <w:rFonts w:ascii="Times New Roman" w:hAnsi="Times New Roman"/>
                <w:color w:val="000000"/>
                <w:sz w:val="24"/>
              </w:rPr>
              <w:t>Двусложные размеры стиха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732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«Дубровский». История создания, тема, идея произведения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84</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rsidP="00512343">
            <w:pPr>
              <w:spacing w:after="0"/>
              <w:ind w:left="135"/>
              <w:jc w:val="center"/>
              <w:rPr>
                <w:lang w:val="ru-RU"/>
              </w:rPr>
            </w:pPr>
            <w:r>
              <w:rPr>
                <w:lang w:val="ru-RU"/>
              </w:rPr>
              <w:t>00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w:t>
              </w:r>
              <w:r w:rsidRPr="00293A49">
                <w:rPr>
                  <w:rFonts w:ascii="Times New Roman" w:hAnsi="Times New Roman"/>
                  <w:color w:val="0000FF"/>
                  <w:u w:val="single"/>
                  <w:lang w:val="ru-RU"/>
                </w:rPr>
                <w:t>976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cba</w:t>
              </w:r>
              <w:r w:rsidRPr="00293A49">
                <w:rPr>
                  <w:rFonts w:ascii="Times New Roman" w:hAnsi="Times New Roman"/>
                  <w:color w:val="0000FF"/>
                  <w:u w:val="single"/>
                  <w:lang w:val="ru-RU"/>
                </w:rPr>
                <w:t>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29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ce</w:t>
              </w:r>
              <w:r w:rsidRPr="00293A49">
                <w:rPr>
                  <w:rFonts w:ascii="Times New Roman" w:hAnsi="Times New Roman"/>
                  <w:color w:val="0000FF"/>
                  <w:u w:val="single"/>
                  <w:lang w:val="ru-RU"/>
                </w:rPr>
                <w:t>58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cf</w:t>
              </w:r>
              <w:r w:rsidRPr="00293A49">
                <w:rPr>
                  <w:rFonts w:ascii="Times New Roman" w:hAnsi="Times New Roman"/>
                  <w:color w:val="0000FF"/>
                  <w:u w:val="single"/>
                  <w:lang w:val="ru-RU"/>
                </w:rPr>
                <w:t>70</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творчеству А.С. Пушкина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092</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Любимое произведение А.С.Пушкина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1</w:t>
              </w:r>
              <w:r>
                <w:rPr>
                  <w:rFonts w:ascii="Times New Roman" w:hAnsi="Times New Roman"/>
                  <w:color w:val="0000FF"/>
                  <w:u w:val="single"/>
                </w:rPr>
                <w:t>be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420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37</w:t>
            </w:r>
          </w:p>
        </w:tc>
        <w:tc>
          <w:tcPr>
            <w:tcW w:w="3256" w:type="dxa"/>
            <w:tcMar>
              <w:top w:w="50" w:type="dxa"/>
              <w:left w:w="100" w:type="dxa"/>
            </w:tcMar>
            <w:vAlign w:val="center"/>
          </w:tcPr>
          <w:p w:rsidR="00A209AD" w:rsidRDefault="00B90E88">
            <w:pPr>
              <w:spacing w:after="0"/>
              <w:ind w:left="135"/>
            </w:pPr>
            <w:r>
              <w:rPr>
                <w:rFonts w:ascii="Times New Roman" w:hAnsi="Times New Roman"/>
                <w:color w:val="000000"/>
                <w:sz w:val="24"/>
              </w:rPr>
              <w:t>Трехсложные стихотворные размеры</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538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6</w:t>
              </w:r>
              <w:r>
                <w:rPr>
                  <w:rFonts w:ascii="Times New Roman" w:hAnsi="Times New Roman"/>
                  <w:color w:val="0000FF"/>
                  <w:u w:val="single"/>
                </w:rPr>
                <w:t>dc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39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7</w:t>
              </w:r>
              <w:r>
                <w:rPr>
                  <w:rFonts w:ascii="Times New Roman" w:hAnsi="Times New Roman"/>
                  <w:color w:val="0000FF"/>
                  <w:u w:val="single"/>
                </w:rPr>
                <w:t>e</w:t>
              </w:r>
              <w:r w:rsidRPr="00293A49">
                <w:rPr>
                  <w:rFonts w:ascii="Times New Roman" w:hAnsi="Times New Roman"/>
                  <w:color w:val="0000FF"/>
                  <w:u w:val="single"/>
                  <w:lang w:val="ru-RU"/>
                </w:rPr>
                <w:t>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w:t>
              </w:r>
              <w:r w:rsidRPr="00293A49">
                <w:rPr>
                  <w:rFonts w:ascii="Times New Roman" w:hAnsi="Times New Roman"/>
                  <w:color w:val="0000FF"/>
                  <w:u w:val="single"/>
                  <w:lang w:val="ru-RU"/>
                </w:rPr>
                <w:t>920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db</w:t>
              </w:r>
              <w:r w:rsidRPr="00293A49">
                <w:rPr>
                  <w:rFonts w:ascii="Times New Roman" w:hAnsi="Times New Roman"/>
                  <w:color w:val="0000FF"/>
                  <w:u w:val="single"/>
                  <w:lang w:val="ru-RU"/>
                </w:rPr>
                <w:t>82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db</w:t>
              </w:r>
              <w:r w:rsidRPr="00293A49">
                <w:rPr>
                  <w:rFonts w:ascii="Times New Roman" w:hAnsi="Times New Roman"/>
                  <w:color w:val="0000FF"/>
                  <w:u w:val="single"/>
                  <w:lang w:val="ru-RU"/>
                </w:rPr>
                <w:t>82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de</w:t>
              </w:r>
              <w:r w:rsidRPr="00293A49">
                <w:rPr>
                  <w:rFonts w:ascii="Times New Roman" w:hAnsi="Times New Roman"/>
                  <w:color w:val="0000FF"/>
                  <w:u w:val="single"/>
                  <w:lang w:val="ru-RU"/>
                </w:rPr>
                <w:t>7</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3256" w:type="dxa"/>
            <w:tcMar>
              <w:top w:w="50" w:type="dxa"/>
              <w:left w:w="100" w:type="dxa"/>
            </w:tcMar>
            <w:vAlign w:val="center"/>
          </w:tcPr>
          <w:p w:rsidR="00A209AD" w:rsidRPr="00293A49" w:rsidRDefault="00B90E88" w:rsidP="00B50D88">
            <w:pPr>
              <w:spacing w:after="0"/>
              <w:rPr>
                <w:lang w:val="ru-RU"/>
              </w:rPr>
            </w:pPr>
            <w:bookmarkStart w:id="96" w:name="_GoBack"/>
            <w:bookmarkEnd w:id="96"/>
            <w:r w:rsidRPr="00293A49">
              <w:rPr>
                <w:rFonts w:ascii="Times New Roman" w:hAnsi="Times New Roman"/>
                <w:color w:val="000000"/>
                <w:sz w:val="24"/>
                <w:lang w:val="ru-RU"/>
              </w:rPr>
              <w:t>Итоговый урок по творчеству М.Ю. Лермонтова, А.В. Кольцова, Ф.И. Тютчева, А.А. Фета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dfa</w:t>
              </w:r>
              <w:r w:rsidRPr="00293A49">
                <w:rPr>
                  <w:rFonts w:ascii="Times New Roman" w:hAnsi="Times New Roman"/>
                  <w:color w:val="0000FF"/>
                  <w:u w:val="single"/>
                  <w:lang w:val="ru-RU"/>
                </w:rPr>
                <w:t>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Сборник рассказов «Записки охотника». Рассказ «Бежин луг». Проблематика произведения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0</w:t>
              </w:r>
              <w:r>
                <w:rPr>
                  <w:rFonts w:ascii="Times New Roman" w:hAnsi="Times New Roman"/>
                  <w:color w:val="0000FF"/>
                  <w:u w:val="single"/>
                </w:rPr>
                <w:t>c</w:t>
              </w:r>
              <w:r w:rsidRPr="00293A49">
                <w:rPr>
                  <w:rFonts w:ascii="Times New Roman" w:hAnsi="Times New Roman"/>
                  <w:color w:val="0000FF"/>
                  <w:u w:val="single"/>
                  <w:lang w:val="ru-RU"/>
                </w:rPr>
                <w:t>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28</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«Бежин луг». Портрет и пейзаж в литературном произведении</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3</w:t>
              </w:r>
              <w:r>
                <w:rPr>
                  <w:rFonts w:ascii="Times New Roman" w:hAnsi="Times New Roman"/>
                  <w:color w:val="0000FF"/>
                  <w:u w:val="single"/>
                </w:rPr>
                <w:t>ac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Н.С. Лесков. Сказ «Левша». Художественные и жанровые особенности произведения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5</w:t>
              </w:r>
              <w:r>
                <w:rPr>
                  <w:rFonts w:ascii="Times New Roman" w:hAnsi="Times New Roman"/>
                  <w:color w:val="0000FF"/>
                  <w:u w:val="single"/>
                </w:rPr>
                <w:t>d</w:t>
              </w:r>
              <w:r w:rsidRPr="00293A49">
                <w:rPr>
                  <w:rFonts w:ascii="Times New Roman" w:hAnsi="Times New Roman"/>
                  <w:color w:val="0000FF"/>
                  <w:u w:val="single"/>
                  <w:lang w:val="ru-RU"/>
                </w:rPr>
                <w:t>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49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Н.С. Лесков. Сказ «Левша»: образ главного героя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4</w:t>
              </w:r>
              <w:r>
                <w:rPr>
                  <w:rFonts w:ascii="Times New Roman" w:hAnsi="Times New Roman"/>
                  <w:color w:val="0000FF"/>
                  <w:u w:val="single"/>
                </w:rPr>
                <w:t>ba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Н.С. Лесков. Сказ «Левша»: авторское отношение к герою</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6</w:t>
              </w:r>
              <w:r>
                <w:rPr>
                  <w:rFonts w:ascii="Times New Roman" w:hAnsi="Times New Roman"/>
                  <w:color w:val="0000FF"/>
                  <w:u w:val="single"/>
                </w:rPr>
                <w:t>e</w:t>
              </w:r>
              <w:r w:rsidRPr="00293A49">
                <w:rPr>
                  <w:rFonts w:ascii="Times New Roman" w:hAnsi="Times New Roman"/>
                  <w:color w:val="0000FF"/>
                  <w:u w:val="single"/>
                  <w:lang w:val="ru-RU"/>
                </w:rPr>
                <w:t>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творчеству И.С. Тургенева, Н.С.Лескова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w:t>
              </w:r>
              <w:r w:rsidRPr="00293A49">
                <w:rPr>
                  <w:rFonts w:ascii="Times New Roman" w:hAnsi="Times New Roman"/>
                  <w:color w:val="0000FF"/>
                  <w:u w:val="single"/>
                  <w:lang w:val="ru-RU"/>
                </w:rPr>
                <w:t>924</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eb</w:t>
              </w:r>
              <w:r w:rsidRPr="00293A49">
                <w:rPr>
                  <w:rFonts w:ascii="Times New Roman" w:hAnsi="Times New Roman"/>
                  <w:color w:val="0000FF"/>
                  <w:u w:val="single"/>
                  <w:lang w:val="ru-RU"/>
                </w:rPr>
                <w:t>5</w:t>
              </w:r>
              <w:r>
                <w:rPr>
                  <w:rFonts w:ascii="Times New Roman" w:hAnsi="Times New Roman"/>
                  <w:color w:val="0000FF"/>
                  <w:u w:val="single"/>
                </w:rPr>
                <w:t>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Л.Н. Толстой. Повесть «Детство» (главы). Образы родителей</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ec</w:t>
              </w:r>
              <w:r w:rsidRPr="00293A49">
                <w:rPr>
                  <w:rFonts w:ascii="Times New Roman" w:hAnsi="Times New Roman"/>
                  <w:color w:val="0000FF"/>
                  <w:u w:val="single"/>
                  <w:lang w:val="ru-RU"/>
                </w:rPr>
                <w:t>8</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edf</w:t>
              </w:r>
              <w:r w:rsidRPr="00293A49">
                <w:rPr>
                  <w:rFonts w:ascii="Times New Roman" w:hAnsi="Times New Roman"/>
                  <w:color w:val="0000FF"/>
                  <w:u w:val="single"/>
                  <w:lang w:val="ru-RU"/>
                </w:rPr>
                <w:t>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036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54</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6</w:t>
              </w:r>
              <w:r>
                <w:rPr>
                  <w:rFonts w:ascii="Times New Roman" w:hAnsi="Times New Roman"/>
                  <w:color w:val="0000FF"/>
                  <w:u w:val="single"/>
                </w:rPr>
                <w:t>ee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59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П. Чехов. Проблема истинных и ложных ценностей в рассказах писателя</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824</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П. Чехов. Художественные средства и приёмы изображения в рассказах</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932</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fa</w:t>
              </w:r>
              <w:r w:rsidRPr="00293A49">
                <w:rPr>
                  <w:rFonts w:ascii="Times New Roman" w:hAnsi="Times New Roman"/>
                  <w:color w:val="0000FF"/>
                  <w:u w:val="single"/>
                  <w:lang w:val="ru-RU"/>
                </w:rPr>
                <w:t>54</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А.И. Куприн. Рассказ «Чудесный доктор». Смысл названия рассказа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творчеству А.П. Чехова, А.И. Куприна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fb</w:t>
              </w:r>
              <w:r w:rsidRPr="00293A49">
                <w:rPr>
                  <w:rFonts w:ascii="Times New Roman" w:hAnsi="Times New Roman"/>
                  <w:color w:val="0000FF"/>
                  <w:u w:val="single"/>
                  <w:lang w:val="ru-RU"/>
                </w:rPr>
                <w:t>6</w:t>
              </w:r>
              <w:r>
                <w:rPr>
                  <w:rFonts w:ascii="Times New Roman" w:hAnsi="Times New Roman"/>
                  <w:color w:val="0000FF"/>
                  <w:u w:val="single"/>
                </w:rPr>
                <w:t>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fc</w:t>
              </w:r>
              <w:r w:rsidRPr="00293A49">
                <w:rPr>
                  <w:rFonts w:ascii="Times New Roman" w:hAnsi="Times New Roman"/>
                  <w:color w:val="0000FF"/>
                  <w:u w:val="single"/>
                  <w:lang w:val="ru-RU"/>
                </w:rPr>
                <w:t>8</w:t>
              </w:r>
              <w:r>
                <w:rPr>
                  <w:rFonts w:ascii="Times New Roman" w:hAnsi="Times New Roman"/>
                  <w:color w:val="0000FF"/>
                  <w:u w:val="single"/>
                </w:rPr>
                <w:t>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fda</w:t>
              </w:r>
              <w:r w:rsidRPr="00293A49">
                <w:rPr>
                  <w:rFonts w:ascii="Times New Roman" w:hAnsi="Times New Roman"/>
                  <w:color w:val="0000FF"/>
                  <w:u w:val="single"/>
                  <w:lang w:val="ru-RU"/>
                </w:rPr>
                <w:t>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2</w:t>
              </w:r>
              <w:r>
                <w:rPr>
                  <w:rFonts w:ascii="Times New Roman" w:hAnsi="Times New Roman"/>
                  <w:color w:val="0000FF"/>
                  <w:u w:val="single"/>
                </w:rPr>
                <w:t>fec</w:t>
              </w:r>
              <w:r w:rsidRPr="00293A49">
                <w:rPr>
                  <w:rFonts w:ascii="Times New Roman" w:hAnsi="Times New Roman"/>
                  <w:color w:val="0000FF"/>
                  <w:u w:val="single"/>
                  <w:lang w:val="ru-RU"/>
                </w:rPr>
                <w:t>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3004</w:t>
              </w:r>
              <w:r>
                <w:rPr>
                  <w:rFonts w:ascii="Times New Roman" w:hAnsi="Times New Roman"/>
                  <w:color w:val="0000FF"/>
                  <w:u w:val="single"/>
                </w:rPr>
                <w:t>e</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69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30170</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30288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Итоговый урок по теме «Русская поэзия </w:t>
            </w:r>
            <w:r>
              <w:rPr>
                <w:rFonts w:ascii="Times New Roman" w:hAnsi="Times New Roman"/>
                <w:color w:val="000000"/>
                <w:sz w:val="24"/>
              </w:rPr>
              <w:t>XX</w:t>
            </w:r>
            <w:r w:rsidRPr="00293A49">
              <w:rPr>
                <w:rFonts w:ascii="Times New Roman" w:hAnsi="Times New Roman"/>
                <w:color w:val="000000"/>
                <w:sz w:val="24"/>
                <w:lang w:val="ru-RU"/>
              </w:rPr>
              <w:t xml:space="preserve"> века»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303</w:t>
              </w:r>
              <w:r>
                <w:rPr>
                  <w:rFonts w:ascii="Times New Roman" w:hAnsi="Times New Roman"/>
                  <w:color w:val="0000FF"/>
                  <w:u w:val="single"/>
                </w:rPr>
                <w:t>aa</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30620</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Нравственная проблематика, идейно-художественные особености</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w:t>
              </w:r>
              <w:r>
                <w:rPr>
                  <w:rFonts w:ascii="Times New Roman" w:hAnsi="Times New Roman"/>
                  <w:color w:val="0000FF"/>
                  <w:u w:val="single"/>
                </w:rPr>
                <w:t>cf</w:t>
              </w:r>
              <w:r w:rsidRPr="00293A49">
                <w:rPr>
                  <w:rFonts w:ascii="Times New Roman" w:hAnsi="Times New Roman"/>
                  <w:color w:val="0000FF"/>
                  <w:u w:val="single"/>
                  <w:lang w:val="ru-RU"/>
                </w:rPr>
                <w:t>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30</w:t>
              </w:r>
              <w:r>
                <w:rPr>
                  <w:rFonts w:ascii="Times New Roman" w:hAnsi="Times New Roman"/>
                  <w:color w:val="0000FF"/>
                  <w:u w:val="single"/>
                </w:rPr>
                <w:t>f</w:t>
              </w:r>
              <w:r w:rsidRPr="00293A49">
                <w:rPr>
                  <w:rFonts w:ascii="Times New Roman" w:hAnsi="Times New Roman"/>
                  <w:color w:val="0000FF"/>
                  <w:u w:val="single"/>
                  <w:lang w:val="ru-RU"/>
                </w:rPr>
                <w:t>1</w:t>
              </w:r>
              <w:r>
                <w:rPr>
                  <w:rFonts w:ascii="Times New Roman" w:hAnsi="Times New Roman"/>
                  <w:color w:val="0000FF"/>
                  <w:u w:val="single"/>
                </w:rPr>
                <w:t>c</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310</w:t>
              </w:r>
              <w:r>
                <w:rPr>
                  <w:rFonts w:ascii="Times New Roman" w:hAnsi="Times New Roman"/>
                  <w:color w:val="0000FF"/>
                  <w:u w:val="single"/>
                </w:rPr>
                <w:t>de</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79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3132</w:t>
              </w:r>
              <w:r>
                <w:rPr>
                  <w:rFonts w:ascii="Times New Roman" w:hAnsi="Times New Roman"/>
                  <w:color w:val="0000FF"/>
                  <w:u w:val="single"/>
                </w:rPr>
                <w:t>c</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Ю.И. Коваль. Повесть «Самая лёгкая лодка в мире». </w:t>
            </w:r>
            <w:r>
              <w:rPr>
                <w:rFonts w:ascii="Times New Roman" w:hAnsi="Times New Roman"/>
                <w:color w:val="000000"/>
                <w:sz w:val="24"/>
              </w:rPr>
              <w:t>Система образов</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3155</w:t>
              </w:r>
              <w:r>
                <w:rPr>
                  <w:rFonts w:ascii="Times New Roman" w:hAnsi="Times New Roman"/>
                  <w:color w:val="0000FF"/>
                  <w:u w:val="single"/>
                </w:rPr>
                <w:t>c</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316</w:t>
              </w:r>
              <w:r>
                <w:rPr>
                  <w:rFonts w:ascii="Times New Roman" w:hAnsi="Times New Roman"/>
                  <w:color w:val="0000FF"/>
                  <w:u w:val="single"/>
                </w:rPr>
                <w:t>d</w:t>
              </w:r>
              <w:r w:rsidRPr="00293A49">
                <w:rPr>
                  <w:rFonts w:ascii="Times New Roman" w:hAnsi="Times New Roman"/>
                  <w:color w:val="0000FF"/>
                  <w:u w:val="single"/>
                  <w:lang w:val="ru-RU"/>
                </w:rPr>
                <w:t>8</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317</w:t>
              </w:r>
              <w:r>
                <w:rPr>
                  <w:rFonts w:ascii="Times New Roman" w:hAnsi="Times New Roman"/>
                  <w:color w:val="0000FF"/>
                  <w:u w:val="single"/>
                </w:rPr>
                <w:t>f</w:t>
              </w:r>
              <w:r w:rsidRPr="00293A49">
                <w:rPr>
                  <w:rFonts w:ascii="Times New Roman" w:hAnsi="Times New Roman"/>
                  <w:color w:val="0000FF"/>
                  <w:u w:val="single"/>
                  <w:lang w:val="ru-RU"/>
                </w:rPr>
                <w:t>0</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31</w:t>
              </w:r>
              <w:r>
                <w:rPr>
                  <w:rFonts w:ascii="Times New Roman" w:hAnsi="Times New Roman"/>
                  <w:color w:val="0000FF"/>
                  <w:u w:val="single"/>
                </w:rPr>
                <w:t>d</w:t>
              </w:r>
              <w:r w:rsidRPr="00293A49">
                <w:rPr>
                  <w:rFonts w:ascii="Times New Roman" w:hAnsi="Times New Roman"/>
                  <w:color w:val="0000FF"/>
                  <w:u w:val="single"/>
                  <w:lang w:val="ru-RU"/>
                </w:rPr>
                <w:t>9</w:t>
              </w:r>
              <w:r>
                <w:rPr>
                  <w:rFonts w:ascii="Times New Roman" w:hAnsi="Times New Roman"/>
                  <w:color w:val="0000FF"/>
                  <w:u w:val="single"/>
                </w:rPr>
                <w:t>a</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89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323</w:t>
              </w:r>
              <w:r>
                <w:rPr>
                  <w:rFonts w:ascii="Times New Roman" w:hAnsi="Times New Roman"/>
                  <w:color w:val="0000FF"/>
                  <w:u w:val="single"/>
                </w:rPr>
                <w:t>b</w:t>
              </w:r>
              <w:r w:rsidRPr="00293A49">
                <w:rPr>
                  <w:rFonts w:ascii="Times New Roman" w:hAnsi="Times New Roman"/>
                  <w:color w:val="0000FF"/>
                  <w:u w:val="single"/>
                  <w:lang w:val="ru-RU"/>
                </w:rPr>
                <w:t>2</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32574</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3270</w:t>
              </w:r>
              <w:r>
                <w:rPr>
                  <w:rFonts w:ascii="Times New Roman" w:hAnsi="Times New Roman"/>
                  <w:color w:val="0000FF"/>
                  <w:u w:val="single"/>
                </w:rPr>
                <w:t>e</w:t>
              </w:r>
            </w:hyperlink>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Сатира и фантастика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99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100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51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Default="00A209AD">
            <w:pPr>
              <w:spacing w:after="0"/>
              <w:ind w:left="135"/>
            </w:pPr>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101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32</w:t>
              </w:r>
              <w:r>
                <w:rPr>
                  <w:rFonts w:ascii="Times New Roman" w:hAnsi="Times New Roman"/>
                  <w:color w:val="0000FF"/>
                  <w:u w:val="single"/>
                </w:rPr>
                <w:t>e</w:t>
              </w:r>
              <w:r w:rsidRPr="00293A49">
                <w:rPr>
                  <w:rFonts w:ascii="Times New Roman" w:hAnsi="Times New Roman"/>
                  <w:color w:val="0000FF"/>
                  <w:u w:val="single"/>
                  <w:lang w:val="ru-RU"/>
                </w:rPr>
                <w:t>66</w:t>
              </w:r>
            </w:hyperlink>
          </w:p>
        </w:tc>
      </w:tr>
      <w:tr w:rsidR="00A209AD" w:rsidRPr="00B50D88" w:rsidTr="00DE4DD3">
        <w:trPr>
          <w:trHeight w:val="144"/>
          <w:tblCellSpacing w:w="0" w:type="dxa"/>
        </w:trPr>
        <w:tc>
          <w:tcPr>
            <w:tcW w:w="812" w:type="dxa"/>
            <w:tcMar>
              <w:top w:w="50" w:type="dxa"/>
              <w:left w:w="100" w:type="dxa"/>
            </w:tcMar>
            <w:vAlign w:val="center"/>
          </w:tcPr>
          <w:p w:rsidR="00A209AD" w:rsidRDefault="00B90E88">
            <w:pPr>
              <w:spacing w:after="0"/>
            </w:pPr>
            <w:r>
              <w:rPr>
                <w:rFonts w:ascii="Times New Roman" w:hAnsi="Times New Roman"/>
                <w:color w:val="000000"/>
                <w:sz w:val="24"/>
              </w:rPr>
              <w:t>102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за год. Список рекомендуемой литературы</w:t>
            </w:r>
          </w:p>
        </w:tc>
        <w:tc>
          <w:tcPr>
            <w:tcW w:w="151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21"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6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3358</w:t>
              </w:r>
              <w:r>
                <w:rPr>
                  <w:rFonts w:ascii="Times New Roman" w:hAnsi="Times New Roman"/>
                  <w:color w:val="0000FF"/>
                  <w:u w:val="single"/>
                </w:rPr>
                <w:t>c</w:t>
              </w:r>
            </w:hyperlink>
          </w:p>
        </w:tc>
      </w:tr>
      <w:tr w:rsidR="00A209AD" w:rsidTr="00DE4DD3">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237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21"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7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2"/>
        <w:gridCol w:w="4611"/>
        <w:gridCol w:w="2392"/>
        <w:gridCol w:w="2333"/>
        <w:gridCol w:w="3370"/>
      </w:tblGrid>
      <w:tr w:rsidR="00A209AD">
        <w:trPr>
          <w:trHeight w:val="144"/>
          <w:tblCellSpacing w:w="0" w:type="dxa"/>
        </w:trPr>
        <w:tc>
          <w:tcPr>
            <w:tcW w:w="778"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3256"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Тема урока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2781"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52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2333"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Вводный урок. Изображение человека как важнейшая идейно-нравственная проблема литературы</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w:t>
            </w:r>
          </w:p>
        </w:tc>
        <w:tc>
          <w:tcPr>
            <w:tcW w:w="3256" w:type="dxa"/>
            <w:tcMar>
              <w:top w:w="50" w:type="dxa"/>
              <w:left w:w="100" w:type="dxa"/>
            </w:tcMar>
            <w:vAlign w:val="center"/>
          </w:tcPr>
          <w:p w:rsidR="00A209AD" w:rsidRPr="009C4955" w:rsidRDefault="00B90E88">
            <w:pPr>
              <w:spacing w:after="0"/>
              <w:ind w:left="135"/>
              <w:rPr>
                <w:lang w:val="ru-RU"/>
              </w:rPr>
            </w:pPr>
            <w:r w:rsidRPr="00293A49">
              <w:rPr>
                <w:rFonts w:ascii="Times New Roman" w:hAnsi="Times New Roman"/>
                <w:color w:val="000000"/>
                <w:sz w:val="24"/>
                <w:lang w:val="ru-RU"/>
              </w:rPr>
              <w:t>Древн</w:t>
            </w:r>
            <w:r w:rsidR="009C4955">
              <w:rPr>
                <w:rFonts w:ascii="Times New Roman" w:hAnsi="Times New Roman"/>
                <w:color w:val="000000"/>
                <w:sz w:val="24"/>
                <w:lang w:val="ru-RU"/>
              </w:rPr>
              <w:t xml:space="preserve">ерусские повести. </w:t>
            </w:r>
            <w:r w:rsidRPr="00293A49">
              <w:rPr>
                <w:rFonts w:ascii="Times New Roman" w:hAnsi="Times New Roman"/>
                <w:color w:val="000000"/>
                <w:sz w:val="24"/>
                <w:lang w:val="ru-RU"/>
              </w:rPr>
              <w:t xml:space="preserve">«Поучение» Владимира Мономаха (в сокращении). </w:t>
            </w:r>
            <w:r w:rsidRPr="009C4955">
              <w:rPr>
                <w:rFonts w:ascii="Times New Roman" w:hAnsi="Times New Roman"/>
                <w:color w:val="000000"/>
                <w:sz w:val="24"/>
                <w:lang w:val="ru-RU"/>
              </w:rPr>
              <w:t>Темы и проблемы произведения</w:t>
            </w:r>
          </w:p>
        </w:tc>
        <w:tc>
          <w:tcPr>
            <w:tcW w:w="1522" w:type="dxa"/>
            <w:tcMar>
              <w:top w:w="50" w:type="dxa"/>
              <w:left w:w="100" w:type="dxa"/>
            </w:tcMar>
            <w:vAlign w:val="center"/>
          </w:tcPr>
          <w:p w:rsidR="00A209AD" w:rsidRPr="009C4955" w:rsidRDefault="00B90E88">
            <w:pPr>
              <w:spacing w:after="0"/>
              <w:ind w:left="135"/>
              <w:jc w:val="center"/>
              <w:rPr>
                <w:lang w:val="ru-RU"/>
              </w:rPr>
            </w:pPr>
            <w:r w:rsidRPr="009C4955">
              <w:rPr>
                <w:rFonts w:ascii="Times New Roman" w:hAnsi="Times New Roman"/>
                <w:color w:val="000000"/>
                <w:sz w:val="24"/>
                <w:lang w:val="ru-RU"/>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338</w:t>
              </w:r>
              <w:r>
                <w:rPr>
                  <w:rFonts w:ascii="Times New Roman" w:hAnsi="Times New Roman"/>
                  <w:color w:val="0000FF"/>
                  <w:u w:val="single"/>
                </w:rPr>
                <w:t>b</w:t>
              </w:r>
              <w:r w:rsidRPr="00293A49">
                <w:rPr>
                  <w:rFonts w:ascii="Times New Roman" w:hAnsi="Times New Roman"/>
                  <w:color w:val="0000FF"/>
                  <w:u w:val="single"/>
                  <w:lang w:val="ru-RU"/>
                </w:rPr>
                <w:t>6</w:t>
              </w:r>
            </w:hyperlink>
          </w:p>
        </w:tc>
      </w:tr>
      <w:tr w:rsidR="00A209AD" w:rsidRPr="009C4955">
        <w:trPr>
          <w:trHeight w:val="144"/>
          <w:tblCellSpacing w:w="0" w:type="dxa"/>
        </w:trPr>
        <w:tc>
          <w:tcPr>
            <w:tcW w:w="778" w:type="dxa"/>
            <w:tcMar>
              <w:top w:w="50" w:type="dxa"/>
              <w:left w:w="100" w:type="dxa"/>
            </w:tcMar>
            <w:vAlign w:val="center"/>
          </w:tcPr>
          <w:p w:rsidR="00A209AD" w:rsidRPr="009C4955" w:rsidRDefault="00B90E88">
            <w:pPr>
              <w:spacing w:after="0"/>
              <w:rPr>
                <w:lang w:val="ru-RU"/>
              </w:rPr>
            </w:pPr>
            <w:r w:rsidRPr="009C4955">
              <w:rPr>
                <w:rFonts w:ascii="Times New Roman" w:hAnsi="Times New Roman"/>
                <w:color w:val="000000"/>
                <w:sz w:val="24"/>
                <w:lang w:val="ru-RU"/>
              </w:rPr>
              <w:t>3</w:t>
            </w:r>
          </w:p>
        </w:tc>
        <w:tc>
          <w:tcPr>
            <w:tcW w:w="3256" w:type="dxa"/>
            <w:tcMar>
              <w:top w:w="50" w:type="dxa"/>
              <w:left w:w="100" w:type="dxa"/>
            </w:tcMar>
            <w:vAlign w:val="center"/>
          </w:tcPr>
          <w:p w:rsidR="00A209AD" w:rsidRPr="009C4955" w:rsidRDefault="009C4955">
            <w:pPr>
              <w:spacing w:after="0"/>
              <w:ind w:left="135"/>
              <w:rPr>
                <w:lang w:val="ru-RU"/>
              </w:rPr>
            </w:pPr>
            <w:r>
              <w:rPr>
                <w:rFonts w:ascii="Times New Roman" w:hAnsi="Times New Roman"/>
                <w:color w:val="000000"/>
                <w:sz w:val="24"/>
                <w:lang w:val="ru-RU"/>
              </w:rPr>
              <w:t>А.С.</w:t>
            </w:r>
            <w:r w:rsidR="00B90E88" w:rsidRPr="00293A49">
              <w:rPr>
                <w:rFonts w:ascii="Times New Roman" w:hAnsi="Times New Roman"/>
                <w:color w:val="000000"/>
                <w:sz w:val="24"/>
                <w:lang w:val="ru-RU"/>
              </w:rPr>
              <w:t>Пушкин. Ст</w:t>
            </w:r>
            <w:r>
              <w:rPr>
                <w:rFonts w:ascii="Times New Roman" w:hAnsi="Times New Roman"/>
                <w:color w:val="000000"/>
                <w:sz w:val="24"/>
                <w:lang w:val="ru-RU"/>
              </w:rPr>
              <w:t xml:space="preserve">ихотворения </w:t>
            </w:r>
            <w:r w:rsidR="00B90E88" w:rsidRPr="00293A49">
              <w:rPr>
                <w:rFonts w:ascii="Times New Roman" w:hAnsi="Times New Roman"/>
                <w:color w:val="000000"/>
                <w:sz w:val="24"/>
                <w:lang w:val="ru-RU"/>
              </w:rPr>
              <w:t>«Во глубине сибирских руд…», «19 октября» («Роняет лес багряный свой убор…»), «И. И. Пущину», «На холмах Грузи</w:t>
            </w:r>
            <w:r>
              <w:rPr>
                <w:rFonts w:ascii="Times New Roman" w:hAnsi="Times New Roman"/>
                <w:color w:val="000000"/>
                <w:sz w:val="24"/>
                <w:lang w:val="ru-RU"/>
              </w:rPr>
              <w:t xml:space="preserve">и лежит ночная мгла…». </w:t>
            </w:r>
            <w:r w:rsidR="00B90E88" w:rsidRPr="009C4955">
              <w:rPr>
                <w:rFonts w:ascii="Times New Roman" w:hAnsi="Times New Roman"/>
                <w:color w:val="000000"/>
                <w:sz w:val="24"/>
                <w:lang w:val="ru-RU"/>
              </w:rPr>
              <w:t>Тематика и проблематика лирических произведений</w:t>
            </w:r>
          </w:p>
        </w:tc>
        <w:tc>
          <w:tcPr>
            <w:tcW w:w="1522" w:type="dxa"/>
            <w:tcMar>
              <w:top w:w="50" w:type="dxa"/>
              <w:left w:w="100" w:type="dxa"/>
            </w:tcMar>
            <w:vAlign w:val="center"/>
          </w:tcPr>
          <w:p w:rsidR="00A209AD" w:rsidRPr="009C4955" w:rsidRDefault="00B90E88">
            <w:pPr>
              <w:spacing w:after="0"/>
              <w:ind w:left="135"/>
              <w:jc w:val="center"/>
              <w:rPr>
                <w:lang w:val="ru-RU"/>
              </w:rPr>
            </w:pPr>
            <w:r w:rsidRPr="009C4955">
              <w:rPr>
                <w:rFonts w:ascii="Times New Roman" w:hAnsi="Times New Roman"/>
                <w:color w:val="000000"/>
                <w:sz w:val="24"/>
                <w:lang w:val="ru-RU"/>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9C4955" w:rsidRDefault="00A209AD">
            <w:pPr>
              <w:spacing w:after="0"/>
              <w:ind w:left="135"/>
              <w:rPr>
                <w:lang w:val="ru-RU"/>
              </w:rPr>
            </w:pPr>
          </w:p>
        </w:tc>
      </w:tr>
      <w:tr w:rsidR="00A209AD">
        <w:trPr>
          <w:trHeight w:val="144"/>
          <w:tblCellSpacing w:w="0" w:type="dxa"/>
        </w:trPr>
        <w:tc>
          <w:tcPr>
            <w:tcW w:w="778" w:type="dxa"/>
            <w:tcMar>
              <w:top w:w="50" w:type="dxa"/>
              <w:left w:w="100" w:type="dxa"/>
            </w:tcMar>
            <w:vAlign w:val="center"/>
          </w:tcPr>
          <w:p w:rsidR="00A209AD" w:rsidRPr="009C4955" w:rsidRDefault="00B90E88">
            <w:pPr>
              <w:spacing w:after="0"/>
              <w:rPr>
                <w:lang w:val="ru-RU"/>
              </w:rPr>
            </w:pPr>
            <w:r w:rsidRPr="009C4955">
              <w:rPr>
                <w:rFonts w:ascii="Times New Roman" w:hAnsi="Times New Roman"/>
                <w:color w:val="000000"/>
                <w:sz w:val="24"/>
                <w:lang w:val="ru-RU"/>
              </w:rPr>
              <w:t>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Стихотворения «Во глубине сибирских руд…», «19 октября» («Роняет лес багряный свой убор…»), «И.И. Пущину», «На холмах Грузи</w:t>
            </w:r>
            <w:r w:rsidR="009C4955">
              <w:rPr>
                <w:rFonts w:ascii="Times New Roman" w:hAnsi="Times New Roman"/>
                <w:color w:val="000000"/>
                <w:sz w:val="24"/>
                <w:lang w:val="ru-RU"/>
              </w:rPr>
              <w:t xml:space="preserve">и лежит ночная мгла…». </w:t>
            </w:r>
            <w:r w:rsidRPr="00293A49">
              <w:rPr>
                <w:rFonts w:ascii="Times New Roman" w:hAnsi="Times New Roman"/>
                <w:color w:val="000000"/>
                <w:sz w:val="24"/>
                <w:lang w:val="ru-RU"/>
              </w:rPr>
              <w:t>Особенности мировоззрерия поэта и их отражение в творчестве, средства выразительности</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w:t>
            </w:r>
          </w:p>
        </w:tc>
        <w:tc>
          <w:tcPr>
            <w:tcW w:w="3256" w:type="dxa"/>
            <w:tcMar>
              <w:top w:w="50" w:type="dxa"/>
              <w:left w:w="100" w:type="dxa"/>
            </w:tcMar>
            <w:vAlign w:val="center"/>
          </w:tcPr>
          <w:p w:rsidR="00A209AD" w:rsidRPr="009C4955" w:rsidRDefault="00B90E88">
            <w:pPr>
              <w:spacing w:after="0"/>
              <w:ind w:left="135"/>
              <w:rPr>
                <w:lang w:val="ru-RU"/>
              </w:rPr>
            </w:pPr>
            <w:r w:rsidRPr="00293A49">
              <w:rPr>
                <w:rFonts w:ascii="Times New Roman" w:hAnsi="Times New Roman"/>
                <w:color w:val="000000"/>
                <w:sz w:val="24"/>
                <w:lang w:val="ru-RU"/>
              </w:rPr>
              <w:t xml:space="preserve">А.С. Пушкин. «Повести Белкина». </w:t>
            </w:r>
            <w:r w:rsidRPr="009C4955">
              <w:rPr>
                <w:rFonts w:ascii="Times New Roman" w:hAnsi="Times New Roman"/>
                <w:color w:val="000000"/>
                <w:sz w:val="24"/>
                <w:lang w:val="ru-RU"/>
              </w:rPr>
              <w:t>Тематика, проблематика, особенности повествования в «Повестях Белкина»</w:t>
            </w:r>
          </w:p>
        </w:tc>
        <w:tc>
          <w:tcPr>
            <w:tcW w:w="1522" w:type="dxa"/>
            <w:tcMar>
              <w:top w:w="50" w:type="dxa"/>
              <w:left w:w="100" w:type="dxa"/>
            </w:tcMar>
            <w:vAlign w:val="center"/>
          </w:tcPr>
          <w:p w:rsidR="00A209AD" w:rsidRDefault="00B90E88">
            <w:pPr>
              <w:spacing w:after="0"/>
              <w:ind w:left="135"/>
              <w:jc w:val="center"/>
            </w:pPr>
            <w:r w:rsidRPr="009C49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340</w:t>
              </w:r>
              <w:r>
                <w:rPr>
                  <w:rFonts w:ascii="Times New Roman" w:hAnsi="Times New Roman"/>
                  <w:color w:val="0000FF"/>
                  <w:u w:val="single"/>
                </w:rPr>
                <w:t>ae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w:t>
            </w:r>
          </w:p>
        </w:tc>
        <w:tc>
          <w:tcPr>
            <w:tcW w:w="3256" w:type="dxa"/>
            <w:tcMar>
              <w:top w:w="50" w:type="dxa"/>
              <w:left w:w="100" w:type="dxa"/>
            </w:tcMar>
            <w:vAlign w:val="center"/>
          </w:tcPr>
          <w:p w:rsidR="00A209AD" w:rsidRPr="00DE4DD3" w:rsidRDefault="00B90E88">
            <w:pPr>
              <w:spacing w:after="0"/>
              <w:ind w:left="135"/>
              <w:rPr>
                <w:lang w:val="ru-RU"/>
              </w:rPr>
            </w:pPr>
            <w:r w:rsidRPr="00293A49">
              <w:rPr>
                <w:rFonts w:ascii="Times New Roman" w:hAnsi="Times New Roman"/>
                <w:color w:val="000000"/>
                <w:sz w:val="24"/>
                <w:lang w:val="ru-RU"/>
              </w:rPr>
              <w:t>А.С. Пушкин. «Повести Белкина»</w:t>
            </w:r>
            <w:r w:rsidR="009C4955">
              <w:rPr>
                <w:rFonts w:ascii="Times New Roman" w:hAnsi="Times New Roman"/>
                <w:color w:val="000000"/>
                <w:sz w:val="24"/>
                <w:lang w:val="ru-RU"/>
              </w:rPr>
              <w:t xml:space="preserve">. </w:t>
            </w:r>
            <w:r w:rsidRPr="00293A49">
              <w:rPr>
                <w:rFonts w:ascii="Times New Roman" w:hAnsi="Times New Roman"/>
                <w:color w:val="000000"/>
                <w:sz w:val="24"/>
                <w:lang w:val="ru-RU"/>
              </w:rPr>
              <w:t xml:space="preserve">Особенности конфликта и композиции повести. Система персонажей. Образ «маленького человека» в повести. </w:t>
            </w:r>
            <w:r w:rsidRPr="00DE4DD3">
              <w:rPr>
                <w:rFonts w:ascii="Times New Roman" w:hAnsi="Times New Roman"/>
                <w:color w:val="000000"/>
                <w:sz w:val="24"/>
                <w:lang w:val="ru-RU"/>
              </w:rPr>
              <w:t>Мотив «блудного сына» в повести «Станционный смотритель»</w:t>
            </w:r>
          </w:p>
        </w:tc>
        <w:tc>
          <w:tcPr>
            <w:tcW w:w="1522" w:type="dxa"/>
            <w:tcMar>
              <w:top w:w="50" w:type="dxa"/>
              <w:left w:w="100" w:type="dxa"/>
            </w:tcMar>
            <w:vAlign w:val="center"/>
          </w:tcPr>
          <w:p w:rsidR="00A209AD" w:rsidRDefault="00B90E88">
            <w:pPr>
              <w:spacing w:after="0"/>
              <w:ind w:left="135"/>
              <w:jc w:val="center"/>
            </w:pPr>
            <w:r w:rsidRPr="00DE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3420</w:t>
              </w:r>
              <w:r>
                <w:rPr>
                  <w:rFonts w:ascii="Times New Roman" w:hAnsi="Times New Roman"/>
                  <w:color w:val="0000FF"/>
                  <w:u w:val="single"/>
                </w:rPr>
                <w:t>c</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Поэма «Полтава» (фрагмент). Сопоставление образов Петра </w:t>
            </w:r>
            <w:r>
              <w:rPr>
                <w:rFonts w:ascii="Times New Roman" w:hAnsi="Times New Roman"/>
                <w:color w:val="000000"/>
                <w:sz w:val="24"/>
              </w:rPr>
              <w:t>I</w:t>
            </w:r>
            <w:r w:rsidRPr="00293A49">
              <w:rPr>
                <w:rFonts w:ascii="Times New Roman" w:hAnsi="Times New Roman"/>
                <w:color w:val="000000"/>
                <w:sz w:val="24"/>
                <w:lang w:val="ru-RU"/>
              </w:rPr>
              <w:t xml:space="preserve"> и Карла </w:t>
            </w:r>
            <w:r>
              <w:rPr>
                <w:rFonts w:ascii="Times New Roman" w:hAnsi="Times New Roman"/>
                <w:color w:val="000000"/>
                <w:sz w:val="24"/>
              </w:rPr>
              <w:t>XII</w:t>
            </w:r>
            <w:r w:rsidRPr="00293A49">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33</w:t>
              </w:r>
              <w:r>
                <w:rPr>
                  <w:rFonts w:ascii="Times New Roman" w:hAnsi="Times New Roman"/>
                  <w:color w:val="0000FF"/>
                  <w:u w:val="single"/>
                </w:rPr>
                <w:t>fa</w:t>
              </w:r>
              <w:r w:rsidRPr="00293A49">
                <w:rPr>
                  <w:rFonts w:ascii="Times New Roman" w:hAnsi="Times New Roman"/>
                  <w:color w:val="0000FF"/>
                  <w:u w:val="single"/>
                  <w:lang w:val="ru-RU"/>
                </w:rPr>
                <w:t>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34310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34428</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3464</w:t>
              </w:r>
              <w:r>
                <w:rPr>
                  <w:rFonts w:ascii="Times New Roman" w:hAnsi="Times New Roman"/>
                  <w:color w:val="0000FF"/>
                  <w:u w:val="single"/>
                </w:rPr>
                <w:t>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3475</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34860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w:t>
              </w:r>
              <w:r>
                <w:rPr>
                  <w:rFonts w:ascii="Times New Roman" w:hAnsi="Times New Roman"/>
                  <w:color w:val="0000FF"/>
                  <w:u w:val="single"/>
                </w:rPr>
                <w:t>d</w:t>
              </w:r>
              <w:r w:rsidRPr="00293A49">
                <w:rPr>
                  <w:rFonts w:ascii="Times New Roman" w:hAnsi="Times New Roman"/>
                  <w:color w:val="0000FF"/>
                  <w:u w:val="single"/>
                  <w:lang w:val="ru-RU"/>
                </w:rPr>
                <w:t>60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34</w:t>
              </w:r>
              <w:r>
                <w:rPr>
                  <w:rFonts w:ascii="Times New Roman" w:hAnsi="Times New Roman"/>
                  <w:color w:val="0000FF"/>
                  <w:u w:val="single"/>
                </w:rPr>
                <w:t>e</w:t>
              </w:r>
              <w:r w:rsidRPr="00293A49">
                <w:rPr>
                  <w:rFonts w:ascii="Times New Roman" w:hAnsi="Times New Roman"/>
                  <w:color w:val="0000FF"/>
                  <w:u w:val="single"/>
                  <w:lang w:val="ru-RU"/>
                </w:rPr>
                <w:t>6</w:t>
              </w:r>
              <w:r>
                <w:rPr>
                  <w:rFonts w:ascii="Times New Roman" w:hAnsi="Times New Roman"/>
                  <w:color w:val="0000FF"/>
                  <w:u w:val="single"/>
                </w:rPr>
                <w:t>e</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«Тарас Бульба». Система персонажей. Сопоставление Остапа и Андрия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«Тарас Бульба». Образ Тараса Бульбы в повести</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19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350</w:t>
              </w:r>
              <w:r>
                <w:rPr>
                  <w:rFonts w:ascii="Times New Roman" w:hAnsi="Times New Roman"/>
                  <w:color w:val="0000FF"/>
                  <w:u w:val="single"/>
                </w:rPr>
                <w:t>a</w:t>
              </w:r>
              <w:r w:rsidRPr="00293A49">
                <w:rPr>
                  <w:rFonts w:ascii="Times New Roman" w:hAnsi="Times New Roman"/>
                  <w:color w:val="0000FF"/>
                  <w:u w:val="single"/>
                  <w:lang w:val="ru-RU"/>
                </w:rPr>
                <w:t>8</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Рассказ «Хорь и Калиныч». Сопоставление героев. Авторская позиция в рассказе</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352</w:t>
              </w:r>
              <w:r>
                <w:rPr>
                  <w:rFonts w:ascii="Times New Roman" w:hAnsi="Times New Roman"/>
                  <w:color w:val="0000FF"/>
                  <w:u w:val="single"/>
                </w:rPr>
                <w:t>ba</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«После бала»: тематика, проблематика произведения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3542</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 Н. Толстой. Рассказ «После бала»: сюжет и композиция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35544</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Рассказ «После бала»: система образов</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3565</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27</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35774</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35878</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29</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35990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w:t>
              </w:r>
              <w:r>
                <w:rPr>
                  <w:rFonts w:ascii="Times New Roman" w:hAnsi="Times New Roman"/>
                  <w:color w:val="0000FF"/>
                  <w:u w:val="single"/>
                </w:rPr>
                <w:t>c</w:t>
              </w:r>
              <w:r w:rsidRPr="00293A49">
                <w:rPr>
                  <w:rFonts w:ascii="Times New Roman" w:hAnsi="Times New Roman"/>
                  <w:color w:val="0000FF"/>
                  <w:u w:val="single"/>
                  <w:lang w:val="ru-RU"/>
                </w:rPr>
                <w:t>06</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М.Е. Салтыкова-Щедрина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w:t>
              </w:r>
              <w:r>
                <w:rPr>
                  <w:rFonts w:ascii="Times New Roman" w:hAnsi="Times New Roman"/>
                  <w:color w:val="0000FF"/>
                  <w:u w:val="single"/>
                </w:rPr>
                <w:t>e</w:t>
              </w:r>
              <w:r w:rsidRPr="00293A49">
                <w:rPr>
                  <w:rFonts w:ascii="Times New Roman" w:hAnsi="Times New Roman"/>
                  <w:color w:val="0000FF"/>
                  <w:u w:val="single"/>
                  <w:lang w:val="ru-RU"/>
                </w:rPr>
                <w:t>2</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w:t>
              </w:r>
              <w:r>
                <w:rPr>
                  <w:rFonts w:ascii="Times New Roman" w:hAnsi="Times New Roman"/>
                  <w:color w:val="0000FF"/>
                  <w:u w:val="single"/>
                </w:rPr>
                <w:t>a</w:t>
              </w:r>
              <w:r w:rsidRPr="00293A49">
                <w:rPr>
                  <w:rFonts w:ascii="Times New Roman" w:hAnsi="Times New Roman"/>
                  <w:color w:val="0000FF"/>
                  <w:u w:val="single"/>
                  <w:lang w:val="ru-RU"/>
                </w:rPr>
                <w:t>94</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История Америки в произведениях Ф. Купера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35</w:t>
              </w:r>
              <w:r>
                <w:rPr>
                  <w:rFonts w:ascii="Times New Roman" w:hAnsi="Times New Roman"/>
                  <w:color w:val="0000FF"/>
                  <w:u w:val="single"/>
                </w:rPr>
                <w:t>f</w:t>
              </w:r>
              <w:r w:rsidRPr="00293A49">
                <w:rPr>
                  <w:rFonts w:ascii="Times New Roman" w:hAnsi="Times New Roman"/>
                  <w:color w:val="0000FF"/>
                  <w:u w:val="single"/>
                  <w:lang w:val="ru-RU"/>
                </w:rPr>
                <w:t>3</w:t>
              </w:r>
              <w:r>
                <w:rPr>
                  <w:rFonts w:ascii="Times New Roman" w:hAnsi="Times New Roman"/>
                  <w:color w:val="0000FF"/>
                  <w:u w:val="single"/>
                </w:rPr>
                <w:t>a</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36520</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 Горький. Сюжет, система персонажей одного из ранних рассказов писателя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36656</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39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293A49">
              <w:rPr>
                <w:rFonts w:ascii="Times New Roman" w:hAnsi="Times New Roman"/>
                <w:color w:val="000000"/>
                <w:sz w:val="24"/>
                <w:lang w:val="ru-RU"/>
              </w:rPr>
              <w:t xml:space="preserve"> — начала </w:t>
            </w:r>
            <w:r>
              <w:rPr>
                <w:rFonts w:ascii="Times New Roman" w:hAnsi="Times New Roman"/>
                <w:color w:val="000000"/>
                <w:sz w:val="24"/>
              </w:rPr>
              <w:t>XX</w:t>
            </w:r>
            <w:r w:rsidRPr="00293A49">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w:t>
              </w:r>
              <w:r>
                <w:rPr>
                  <w:rFonts w:ascii="Times New Roman" w:hAnsi="Times New Roman"/>
                  <w:color w:val="0000FF"/>
                  <w:u w:val="single"/>
                </w:rPr>
                <w:t>f</w:t>
              </w:r>
              <w:r w:rsidRPr="00293A49">
                <w:rPr>
                  <w:rFonts w:ascii="Times New Roman" w:hAnsi="Times New Roman"/>
                  <w:color w:val="0000FF"/>
                  <w:u w:val="single"/>
                  <w:lang w:val="ru-RU"/>
                </w:rPr>
                <w:t>52</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40</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3706</w:t>
              </w:r>
              <w:r>
                <w:rPr>
                  <w:rFonts w:ascii="Times New Roman" w:hAnsi="Times New Roman"/>
                  <w:color w:val="0000FF"/>
                  <w:u w:val="single"/>
                </w:rPr>
                <w:t>a</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3678</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368</w:t>
              </w:r>
              <w:r>
                <w:rPr>
                  <w:rFonts w:ascii="Times New Roman" w:hAnsi="Times New Roman"/>
                  <w:color w:val="0000FF"/>
                  <w:u w:val="single"/>
                </w:rPr>
                <w:t>ae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93A49">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3626</w:t>
              </w:r>
              <w:r>
                <w:rPr>
                  <w:rFonts w:ascii="Times New Roman" w:hAnsi="Times New Roman"/>
                  <w:color w:val="0000FF"/>
                  <w:u w:val="single"/>
                </w:rPr>
                <w:t>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Тематика, проблематика, композиция стихотворения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369</w:t>
              </w:r>
              <w:r>
                <w:rPr>
                  <w:rFonts w:ascii="Times New Roman" w:hAnsi="Times New Roman"/>
                  <w:color w:val="0000FF"/>
                  <w:u w:val="single"/>
                </w:rPr>
                <w:t>ee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36</w:t>
              </w:r>
              <w:r>
                <w:rPr>
                  <w:rFonts w:ascii="Times New Roman" w:hAnsi="Times New Roman"/>
                  <w:color w:val="0000FF"/>
                  <w:u w:val="single"/>
                </w:rPr>
                <w:t>b</w:t>
              </w:r>
              <w:r w:rsidRPr="00293A49">
                <w:rPr>
                  <w:rFonts w:ascii="Times New Roman" w:hAnsi="Times New Roman"/>
                  <w:color w:val="0000FF"/>
                  <w:u w:val="single"/>
                  <w:lang w:val="ru-RU"/>
                </w:rPr>
                <w:t>60</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Платонова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49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Тематика, проблематика, сюжет произведения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w:t>
              </w:r>
              <w:r>
                <w:rPr>
                  <w:rFonts w:ascii="Times New Roman" w:hAnsi="Times New Roman"/>
                  <w:color w:val="0000FF"/>
                  <w:u w:val="single"/>
                </w:rPr>
                <w:t>bdc</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373</w:t>
              </w:r>
              <w:r>
                <w:rPr>
                  <w:rFonts w:ascii="Times New Roman" w:hAnsi="Times New Roman"/>
                  <w:color w:val="0000FF"/>
                  <w:u w:val="single"/>
                </w:rPr>
                <w:t>f</w:t>
              </w:r>
              <w:r w:rsidRPr="00293A49">
                <w:rPr>
                  <w:rFonts w:ascii="Times New Roman" w:hAnsi="Times New Roman"/>
                  <w:color w:val="0000FF"/>
                  <w:u w:val="single"/>
                  <w:lang w:val="ru-RU"/>
                </w:rPr>
                <w:t>8</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375</w:t>
              </w:r>
              <w:r>
                <w:rPr>
                  <w:rFonts w:ascii="Times New Roman" w:hAnsi="Times New Roman"/>
                  <w:color w:val="0000FF"/>
                  <w:u w:val="single"/>
                </w:rPr>
                <w:t>a</w:t>
              </w:r>
              <w:r w:rsidRPr="00293A49">
                <w:rPr>
                  <w:rFonts w:ascii="Times New Roman" w:hAnsi="Times New Roman"/>
                  <w:color w:val="0000FF"/>
                  <w:u w:val="single"/>
                  <w:lang w:val="ru-RU"/>
                </w:rPr>
                <w:t>6</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веков</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3798</w:t>
              </w:r>
              <w:r>
                <w:rPr>
                  <w:rFonts w:ascii="Times New Roman" w:hAnsi="Times New Roman"/>
                  <w:color w:val="0000FF"/>
                  <w:u w:val="single"/>
                </w:rPr>
                <w:t>e</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37</w:t>
              </w:r>
              <w:r>
                <w:rPr>
                  <w:rFonts w:ascii="Times New Roman" w:hAnsi="Times New Roman"/>
                  <w:color w:val="0000FF"/>
                  <w:u w:val="single"/>
                </w:rPr>
                <w:t>a</w:t>
              </w:r>
              <w:r w:rsidRPr="00293A49">
                <w:rPr>
                  <w:rFonts w:ascii="Times New Roman" w:hAnsi="Times New Roman"/>
                  <w:color w:val="0000FF"/>
                  <w:u w:val="single"/>
                  <w:lang w:val="ru-RU"/>
                </w:rPr>
                <w:t>9</w:t>
              </w:r>
              <w:r>
                <w:rPr>
                  <w:rFonts w:ascii="Times New Roman" w:hAnsi="Times New Roman"/>
                  <w:color w:val="0000FF"/>
                  <w:u w:val="single"/>
                </w:rPr>
                <w:t>c</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58</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59</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Итоговая контрольная работа. Литература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60</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3851</w:t>
              </w:r>
              <w:r>
                <w:rPr>
                  <w:rFonts w:ascii="Times New Roman" w:hAnsi="Times New Roman"/>
                  <w:color w:val="0000FF"/>
                  <w:u w:val="single"/>
                </w:rPr>
                <w:t>e</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Библиотека ЦОК</w:t>
            </w:r>
            <w:hyperlink r:id="rId31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38672</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Библиотека ЦОК</w:t>
            </w:r>
            <w:hyperlink r:id="rId31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w:t>
              </w:r>
              <w:r>
                <w:rPr>
                  <w:rFonts w:ascii="Times New Roman" w:hAnsi="Times New Roman"/>
                  <w:color w:val="0000FF"/>
                  <w:u w:val="single"/>
                </w:rPr>
                <w:t>a</w:t>
              </w:r>
              <w:r w:rsidRPr="00293A49">
                <w:rPr>
                  <w:rFonts w:ascii="Times New Roman" w:hAnsi="Times New Roman"/>
                  <w:color w:val="0000FF"/>
                  <w:u w:val="single"/>
                  <w:lang w:val="ru-RU"/>
                </w:rPr>
                <w:t>64</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3808</w:t>
              </w:r>
              <w:r>
                <w:rPr>
                  <w:rFonts w:ascii="Times New Roman" w:hAnsi="Times New Roman"/>
                  <w:color w:val="0000FF"/>
                  <w:u w:val="single"/>
                </w:rPr>
                <w:t>c</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3819</w:t>
              </w:r>
              <w:r>
                <w:rPr>
                  <w:rFonts w:ascii="Times New Roman" w:hAnsi="Times New Roman"/>
                  <w:color w:val="0000FF"/>
                  <w:u w:val="single"/>
                </w:rPr>
                <w:t>a</w:t>
              </w:r>
            </w:hyperlink>
          </w:p>
        </w:tc>
      </w:tr>
      <w:tr w:rsidR="00A209AD" w:rsidRPr="00B50D88">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3256"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152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382</w:t>
              </w:r>
              <w:r>
                <w:rPr>
                  <w:rFonts w:ascii="Times New Roman" w:hAnsi="Times New Roman"/>
                  <w:color w:val="0000FF"/>
                  <w:u w:val="single"/>
                </w:rPr>
                <w:t>bc</w:t>
              </w:r>
            </w:hyperlink>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3256" w:type="dxa"/>
            <w:tcMar>
              <w:top w:w="50" w:type="dxa"/>
              <w:left w:w="100" w:type="dxa"/>
            </w:tcMar>
            <w:vAlign w:val="center"/>
          </w:tcPr>
          <w:p w:rsidR="00A209AD" w:rsidRDefault="00B90E88">
            <w:pPr>
              <w:spacing w:after="0"/>
              <w:ind w:left="135"/>
            </w:pPr>
            <w:r>
              <w:rPr>
                <w:rFonts w:ascii="Times New Roman" w:hAnsi="Times New Roman"/>
                <w:color w:val="000000"/>
                <w:sz w:val="24"/>
              </w:rPr>
              <w:t>Внеклассное чтение. Зарубежная новеллистика</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512343" w:rsidRDefault="00512343">
            <w:pPr>
              <w:spacing w:after="0"/>
              <w:ind w:left="135"/>
              <w:jc w:val="center"/>
              <w:rPr>
                <w:lang w:val="ru-RU"/>
              </w:rP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778" w:type="dxa"/>
            <w:tcMar>
              <w:top w:w="50" w:type="dxa"/>
              <w:left w:w="100" w:type="dxa"/>
            </w:tcMar>
            <w:vAlign w:val="center"/>
          </w:tcPr>
          <w:p w:rsidR="00A209AD" w:rsidRDefault="00B90E88">
            <w:pPr>
              <w:spacing w:after="0"/>
            </w:pPr>
            <w:r>
              <w:rPr>
                <w:rFonts w:ascii="Times New Roman" w:hAnsi="Times New Roman"/>
                <w:color w:val="000000"/>
                <w:sz w:val="24"/>
              </w:rPr>
              <w:t>68</w:t>
            </w:r>
          </w:p>
        </w:tc>
        <w:tc>
          <w:tcPr>
            <w:tcW w:w="3256"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522"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33" w:type="dxa"/>
            <w:tcMar>
              <w:top w:w="50" w:type="dxa"/>
              <w:left w:w="100" w:type="dxa"/>
            </w:tcMar>
            <w:vAlign w:val="center"/>
          </w:tcPr>
          <w:p w:rsidR="00A209AD" w:rsidRPr="009C4955" w:rsidRDefault="00512343">
            <w:pPr>
              <w:spacing w:after="0"/>
              <w:ind w:left="135"/>
              <w:jc w:val="center"/>
            </w:pPr>
            <w:r>
              <w:rPr>
                <w:lang w:val="ru-RU"/>
              </w:rPr>
              <w:t>0</w:t>
            </w:r>
          </w:p>
        </w:tc>
        <w:tc>
          <w:tcPr>
            <w:tcW w:w="2781" w:type="dxa"/>
            <w:tcMar>
              <w:top w:w="50" w:type="dxa"/>
              <w:left w:w="100" w:type="dxa"/>
            </w:tcMar>
            <w:vAlign w:val="center"/>
          </w:tcPr>
          <w:p w:rsidR="00A209AD" w:rsidRDefault="00A209AD">
            <w:pPr>
              <w:spacing w:after="0"/>
              <w:ind w:left="135"/>
            </w:pPr>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239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3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8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36"/>
        <w:gridCol w:w="4577"/>
        <w:gridCol w:w="2414"/>
        <w:gridCol w:w="2349"/>
        <w:gridCol w:w="2863"/>
      </w:tblGrid>
      <w:tr w:rsidR="00A209AD">
        <w:trPr>
          <w:trHeight w:val="144"/>
          <w:tblCellSpacing w:w="0" w:type="dxa"/>
        </w:trPr>
        <w:tc>
          <w:tcPr>
            <w:tcW w:w="786"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3168"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Тема урока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2797"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536"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2349"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Введение. Жанровые особенности житийной литератры. «Житие Сергия Радонежкского": особенности героя жития, исторические основы образа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w:t>
              </w:r>
              <w:r>
                <w:rPr>
                  <w:rFonts w:ascii="Times New Roman" w:hAnsi="Times New Roman"/>
                  <w:color w:val="0000FF"/>
                  <w:u w:val="single"/>
                </w:rPr>
                <w:t>c</w:t>
              </w:r>
              <w:r w:rsidRPr="00293A49">
                <w:rPr>
                  <w:rFonts w:ascii="Times New Roman" w:hAnsi="Times New Roman"/>
                  <w:color w:val="0000FF"/>
                  <w:u w:val="single"/>
                  <w:lang w:val="ru-RU"/>
                </w:rPr>
                <w:t>94</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Житийная литература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w:t>
              </w:r>
              <w:r>
                <w:rPr>
                  <w:rFonts w:ascii="Times New Roman" w:hAnsi="Times New Roman"/>
                  <w:color w:val="0000FF"/>
                  <w:u w:val="single"/>
                </w:rPr>
                <w:t>e</w:t>
              </w:r>
              <w:r w:rsidRPr="00293A49">
                <w:rPr>
                  <w:rFonts w:ascii="Times New Roman" w:hAnsi="Times New Roman"/>
                  <w:color w:val="0000FF"/>
                  <w:u w:val="single"/>
                  <w:lang w:val="ru-RU"/>
                </w:rPr>
                <w:t>06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38</w:t>
              </w:r>
              <w:r>
                <w:rPr>
                  <w:rFonts w:ascii="Times New Roman" w:hAnsi="Times New Roman"/>
                  <w:color w:val="0000FF"/>
                  <w:u w:val="single"/>
                </w:rPr>
                <w:t>f</w:t>
              </w:r>
              <w:r w:rsidRPr="00293A49">
                <w:rPr>
                  <w:rFonts w:ascii="Times New Roman" w:hAnsi="Times New Roman"/>
                  <w:color w:val="0000FF"/>
                  <w:u w:val="single"/>
                  <w:lang w:val="ru-RU"/>
                </w:rPr>
                <w:t>78</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3909</w:t>
              </w:r>
              <w:r>
                <w:rPr>
                  <w:rFonts w:ascii="Times New Roman" w:hAnsi="Times New Roman"/>
                  <w:color w:val="0000FF"/>
                  <w:u w:val="single"/>
                </w:rPr>
                <w:t>a</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391</w:t>
              </w:r>
              <w:r>
                <w:rPr>
                  <w:rFonts w:ascii="Times New Roman" w:hAnsi="Times New Roman"/>
                  <w:color w:val="0000FF"/>
                  <w:u w:val="single"/>
                </w:rPr>
                <w:t>bc</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Д.И. Фонвизин. Комедия «Недоросль» на театральной сцене</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7</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Стихотворения («К Чаадаеву», «Анчар»). Гражданские мотивы в лирике поэта. </w:t>
            </w:r>
            <w:r>
              <w:rPr>
                <w:rFonts w:ascii="Times New Roman" w:hAnsi="Times New Roman"/>
                <w:color w:val="000000"/>
                <w:sz w:val="24"/>
              </w:rPr>
              <w:t>Художественное мастерство и особенности лирического героя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w:t>
              </w:r>
              <w:r>
                <w:rPr>
                  <w:rFonts w:ascii="Times New Roman" w:hAnsi="Times New Roman"/>
                  <w:color w:val="0000FF"/>
                  <w:u w:val="single"/>
                </w:rPr>
                <w:t>b</w:t>
              </w:r>
              <w:r w:rsidRPr="00293A49">
                <w:rPr>
                  <w:rFonts w:ascii="Times New Roman" w:hAnsi="Times New Roman"/>
                  <w:color w:val="0000FF"/>
                  <w:u w:val="single"/>
                  <w:lang w:val="ru-RU"/>
                </w:rPr>
                <w:t>1</w:t>
              </w:r>
              <w:r>
                <w:rPr>
                  <w:rFonts w:ascii="Times New Roman" w:hAnsi="Times New Roman"/>
                  <w:color w:val="0000FF"/>
                  <w:u w:val="single"/>
                </w:rPr>
                <w:t>c</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8</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9</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w:t>
              </w:r>
              <w:r>
                <w:rPr>
                  <w:rFonts w:ascii="Times New Roman" w:hAnsi="Times New Roman"/>
                  <w:color w:val="0000FF"/>
                  <w:u w:val="single"/>
                </w:rPr>
                <w:t>c</w:t>
              </w:r>
              <w:r w:rsidRPr="00293A49">
                <w:rPr>
                  <w:rFonts w:ascii="Times New Roman" w:hAnsi="Times New Roman"/>
                  <w:color w:val="0000FF"/>
                  <w:u w:val="single"/>
                  <w:lang w:val="ru-RU"/>
                </w:rPr>
                <w:t>70</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10</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210</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w:t>
              </w:r>
              <w:r>
                <w:rPr>
                  <w:rFonts w:ascii="Times New Roman" w:hAnsi="Times New Roman"/>
                  <w:color w:val="0000FF"/>
                  <w:u w:val="single"/>
                </w:rPr>
                <w:t>fd</w:t>
              </w:r>
              <w:r w:rsidRPr="00293A49">
                <w:rPr>
                  <w:rFonts w:ascii="Times New Roman" w:hAnsi="Times New Roman"/>
                  <w:color w:val="0000FF"/>
                  <w:u w:val="single"/>
                  <w:lang w:val="ru-RU"/>
                </w:rPr>
                <w:t>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12</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w:t>
              </w:r>
              <w:r>
                <w:rPr>
                  <w:rFonts w:ascii="Times New Roman" w:hAnsi="Times New Roman"/>
                  <w:color w:val="0000FF"/>
                  <w:u w:val="single"/>
                </w:rPr>
                <w:t>d</w:t>
              </w:r>
              <w:r w:rsidRPr="00293A49">
                <w:rPr>
                  <w:rFonts w:ascii="Times New Roman" w:hAnsi="Times New Roman"/>
                  <w:color w:val="0000FF"/>
                  <w:u w:val="single"/>
                  <w:lang w:val="ru-RU"/>
                </w:rPr>
                <w:t>9</w:t>
              </w:r>
              <w:r>
                <w:rPr>
                  <w:rFonts w:ascii="Times New Roman" w:hAnsi="Times New Roman"/>
                  <w:color w:val="0000FF"/>
                  <w:u w:val="single"/>
                </w:rPr>
                <w:t>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13</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w:t>
              </w:r>
              <w:r>
                <w:rPr>
                  <w:rFonts w:ascii="Times New Roman" w:hAnsi="Times New Roman"/>
                  <w:color w:val="0000FF"/>
                  <w:u w:val="single"/>
                </w:rPr>
                <w:t>eb</w:t>
              </w:r>
              <w:r w:rsidRPr="00293A49">
                <w:rPr>
                  <w:rFonts w:ascii="Times New Roman" w:hAnsi="Times New Roman"/>
                  <w:color w:val="0000FF"/>
                  <w:u w:val="single"/>
                  <w:lang w:val="ru-RU"/>
                </w:rPr>
                <w:t>4</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14</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4</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15</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А.С. Пушкин. Роман «Капитанская дочка»: подготовка к сочинению</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Сочинение по роману А.С. Пушкина «Капитанская дочка»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17</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5</w:t>
              </w:r>
              <w:r>
                <w:rPr>
                  <w:rFonts w:ascii="Times New Roman" w:hAnsi="Times New Roman"/>
                  <w:color w:val="0000FF"/>
                  <w:u w:val="single"/>
                </w:rPr>
                <w:t>da</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18</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19</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6</w:t>
              </w:r>
              <w:r>
                <w:rPr>
                  <w:rFonts w:ascii="Times New Roman" w:hAnsi="Times New Roman"/>
                  <w:color w:val="0000FF"/>
                  <w:u w:val="single"/>
                </w:rPr>
                <w:t>f</w:t>
              </w:r>
              <w:r w:rsidRPr="00293A49">
                <w:rPr>
                  <w:rFonts w:ascii="Times New Roman" w:hAnsi="Times New Roman"/>
                  <w:color w:val="0000FF"/>
                  <w:u w:val="single"/>
                  <w:lang w:val="ru-RU"/>
                </w:rPr>
                <w:t>2</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20</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Поэма «Мцыри»: тематика, проблематика, идея, своеобразие конфликта.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7</w:t>
              </w:r>
              <w:r>
                <w:rPr>
                  <w:rFonts w:ascii="Times New Roman" w:hAnsi="Times New Roman"/>
                  <w:color w:val="0000FF"/>
                  <w:u w:val="single"/>
                </w:rPr>
                <w:t>f</w:t>
              </w:r>
              <w:r w:rsidRPr="00293A49">
                <w:rPr>
                  <w:rFonts w:ascii="Times New Roman" w:hAnsi="Times New Roman"/>
                  <w:color w:val="0000FF"/>
                  <w:u w:val="single"/>
                  <w:lang w:val="ru-RU"/>
                </w:rPr>
                <w:t>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w:t>
              </w:r>
              <w:r w:rsidRPr="00293A49">
                <w:rPr>
                  <w:rFonts w:ascii="Times New Roman" w:hAnsi="Times New Roman"/>
                  <w:color w:val="0000FF"/>
                  <w:u w:val="single"/>
                  <w:lang w:val="ru-RU"/>
                </w:rPr>
                <w:t>922</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aa</w:t>
              </w:r>
              <w:r w:rsidRPr="00293A49">
                <w:rPr>
                  <w:rFonts w:ascii="Times New Roman" w:hAnsi="Times New Roman"/>
                  <w:color w:val="0000FF"/>
                  <w:u w:val="single"/>
                  <w:lang w:val="ru-RU"/>
                </w:rPr>
                <w:t>58</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Повесть «Шинель»: тема, идея, особенности конфликта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6</w:t>
              </w:r>
              <w:r>
                <w:rPr>
                  <w:rFonts w:ascii="Times New Roman" w:hAnsi="Times New Roman"/>
                  <w:color w:val="0000FF"/>
                  <w:u w:val="single"/>
                </w:rPr>
                <w:t>ba</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24</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7</w:t>
              </w:r>
              <w:r>
                <w:rPr>
                  <w:rFonts w:ascii="Times New Roman" w:hAnsi="Times New Roman"/>
                  <w:color w:val="0000FF"/>
                  <w:u w:val="single"/>
                </w:rPr>
                <w:t>dc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25</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ace</w:t>
              </w:r>
              <w:r w:rsidRPr="00293A49">
                <w:rPr>
                  <w:rFonts w:ascii="Times New Roman" w:hAnsi="Times New Roman"/>
                  <w:color w:val="0000FF"/>
                  <w:u w:val="single"/>
                  <w:lang w:val="ru-RU"/>
                </w:rPr>
                <w:t>2</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2</w:t>
              </w:r>
              <w:r>
                <w:rPr>
                  <w:rFonts w:ascii="Times New Roman" w:hAnsi="Times New Roman"/>
                  <w:color w:val="0000FF"/>
                  <w:u w:val="single"/>
                </w:rPr>
                <w:t>f</w:t>
              </w:r>
              <w:r w:rsidRPr="00293A49">
                <w:rPr>
                  <w:rFonts w:ascii="Times New Roman" w:hAnsi="Times New Roman"/>
                  <w:color w:val="0000FF"/>
                  <w:u w:val="single"/>
                  <w:lang w:val="ru-RU"/>
                </w:rPr>
                <w:t>0</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27</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19</w:t>
              </w:r>
              <w:r>
                <w:rPr>
                  <w:rFonts w:ascii="Times New Roman" w:hAnsi="Times New Roman"/>
                  <w:color w:val="0000FF"/>
                  <w:u w:val="single"/>
                </w:rPr>
                <w:t>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28</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Комедия «Резизор». Смысл финала. Сценическая история комедии</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w:t>
              </w:r>
              <w:r w:rsidRPr="00293A49">
                <w:rPr>
                  <w:rFonts w:ascii="Times New Roman" w:hAnsi="Times New Roman"/>
                  <w:color w:val="0000FF"/>
                  <w:u w:val="single"/>
                  <w:lang w:val="ru-RU"/>
                </w:rPr>
                <w:t>53</w:t>
              </w:r>
              <w:r>
                <w:rPr>
                  <w:rFonts w:ascii="Times New Roman" w:hAnsi="Times New Roman"/>
                  <w:color w:val="0000FF"/>
                  <w:u w:val="single"/>
                </w:rPr>
                <w:t>e</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29</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Н.В. Гоголь. Комедия «Резизор»: подготовка к сочинению</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30</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Сочинение по комедии Н.В. Гоголя «Резизор»</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 С. Тургенев. Повести «Ася» Тема, идея, проблематика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ba</w:t>
              </w:r>
              <w:r w:rsidRPr="00293A49">
                <w:rPr>
                  <w:rFonts w:ascii="Times New Roman" w:hAnsi="Times New Roman"/>
                  <w:color w:val="0000FF"/>
                  <w:u w:val="single"/>
                  <w:lang w:val="ru-RU"/>
                </w:rPr>
                <w:t>0</w:t>
              </w:r>
              <w:r>
                <w:rPr>
                  <w:rFonts w:ascii="Times New Roman" w:hAnsi="Times New Roman"/>
                  <w:color w:val="0000FF"/>
                  <w:u w:val="single"/>
                </w:rPr>
                <w:t>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И.С. Тургенев. Повести Система образов</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be</w:t>
              </w:r>
              <w:r w:rsidRPr="00293A49">
                <w:rPr>
                  <w:rFonts w:ascii="Times New Roman" w:hAnsi="Times New Roman"/>
                  <w:color w:val="0000FF"/>
                  <w:u w:val="single"/>
                  <w:lang w:val="ru-RU"/>
                </w:rPr>
                <w:t>9</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Ф.М. Достоевский. «Бедные люди». </w:t>
            </w:r>
            <w:r>
              <w:rPr>
                <w:rFonts w:ascii="Times New Roman" w:hAnsi="Times New Roman"/>
                <w:color w:val="000000"/>
                <w:sz w:val="24"/>
              </w:rPr>
              <w:t>Тема, идея, проблематика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w:t>
              </w:r>
              <w:r w:rsidRPr="00293A49">
                <w:rPr>
                  <w:rFonts w:ascii="Times New Roman" w:hAnsi="Times New Roman"/>
                  <w:color w:val="0000FF"/>
                  <w:u w:val="single"/>
                  <w:lang w:val="ru-RU"/>
                </w:rPr>
                <w:t>57</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Ф.М. Достоевский. «Бедные люди». </w:t>
            </w:r>
            <w:r>
              <w:rPr>
                <w:rFonts w:ascii="Times New Roman" w:hAnsi="Times New Roman"/>
                <w:color w:val="000000"/>
                <w:sz w:val="24"/>
              </w:rPr>
              <w:t>Система образов.</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w:t>
              </w:r>
              <w:r w:rsidRPr="00293A49">
                <w:rPr>
                  <w:rFonts w:ascii="Times New Roman" w:hAnsi="Times New Roman"/>
                  <w:color w:val="0000FF"/>
                  <w:u w:val="single"/>
                  <w:lang w:val="ru-RU"/>
                </w:rPr>
                <w:t>7</w:t>
              </w:r>
              <w:r>
                <w:rPr>
                  <w:rFonts w:ascii="Times New Roman" w:hAnsi="Times New Roman"/>
                  <w:color w:val="0000FF"/>
                  <w:u w:val="single"/>
                </w:rPr>
                <w:t>cc</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Повести и рассказы Тема, идея, проблематика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37</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От древнерусской литературы до литературы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w:t>
              </w:r>
              <w:r w:rsidRPr="00293A49">
                <w:rPr>
                  <w:rFonts w:ascii="Times New Roman" w:hAnsi="Times New Roman"/>
                  <w:color w:val="0000FF"/>
                  <w:u w:val="single"/>
                  <w:lang w:val="ru-RU"/>
                </w:rPr>
                <w:t>06</w:t>
              </w:r>
              <w:r>
                <w:rPr>
                  <w:rFonts w:ascii="Times New Roman" w:hAnsi="Times New Roman"/>
                  <w:color w:val="0000FF"/>
                  <w:u w:val="single"/>
                </w:rPr>
                <w:t>a</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38</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w:t>
              </w:r>
              <w:r w:rsidRPr="00293A49">
                <w:rPr>
                  <w:rFonts w:ascii="Times New Roman" w:hAnsi="Times New Roman"/>
                  <w:color w:val="0000FF"/>
                  <w:u w:val="single"/>
                  <w:lang w:val="ru-RU"/>
                </w:rPr>
                <w:t>984</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39</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cc</w:t>
              </w:r>
              <w:r w:rsidRPr="00293A49">
                <w:rPr>
                  <w:rFonts w:ascii="Times New Roman" w:hAnsi="Times New Roman"/>
                  <w:color w:val="0000FF"/>
                  <w:u w:val="single"/>
                  <w:lang w:val="ru-RU"/>
                </w:rPr>
                <w:t>68</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40</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cfa</w:t>
              </w:r>
              <w:r w:rsidRPr="00293A49">
                <w:rPr>
                  <w:rFonts w:ascii="Times New Roman" w:hAnsi="Times New Roman"/>
                  <w:color w:val="0000FF"/>
                  <w:u w:val="single"/>
                  <w:lang w:val="ru-RU"/>
                </w:rPr>
                <w:t>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604</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 Цветаевой, А.А. Ахматовой, О.Э. Мандельштама, Б.Л. Пастернака и других. </w:t>
            </w:r>
            <w:r>
              <w:rPr>
                <w:rFonts w:ascii="Times New Roman" w:hAnsi="Times New Roman"/>
                <w:color w:val="000000"/>
                <w:sz w:val="24"/>
              </w:rPr>
              <w:t>Художественное мастерство поэтов</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М.А. Булгаков «Собачье сердце». </w:t>
            </w:r>
            <w:r>
              <w:rPr>
                <w:rFonts w:ascii="Times New Roman" w:hAnsi="Times New Roman"/>
                <w:color w:val="000000"/>
                <w:sz w:val="24"/>
              </w:rPr>
              <w:t>Основные темы, идеи, проблемы</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1</w:t>
              </w:r>
              <w:r>
                <w:rPr>
                  <w:rFonts w:ascii="Times New Roman" w:hAnsi="Times New Roman"/>
                  <w:color w:val="0000FF"/>
                  <w:u w:val="single"/>
                </w:rPr>
                <w:t>cc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Булгаков «Собачье сердце». Главные герои и средства их изображения</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32</w:t>
              </w:r>
              <w:r>
                <w:rPr>
                  <w:rFonts w:ascii="Times New Roman" w:hAnsi="Times New Roman"/>
                  <w:color w:val="0000FF"/>
                  <w:u w:val="single"/>
                </w:rPr>
                <w:t>a</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М.А. Булгаков «Собачье сердце». Фантастическое и реальное в повести. </w:t>
            </w:r>
            <w:r>
              <w:rPr>
                <w:rFonts w:ascii="Times New Roman" w:hAnsi="Times New Roman"/>
                <w:color w:val="000000"/>
                <w:sz w:val="24"/>
              </w:rPr>
              <w:t>Смысл названия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44</w:t>
              </w:r>
              <w:r>
                <w:rPr>
                  <w:rFonts w:ascii="Times New Roman" w:hAnsi="Times New Roman"/>
                  <w:color w:val="0000FF"/>
                  <w:u w:val="single"/>
                </w:rPr>
                <w:t>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94</w:t>
              </w:r>
              <w:r>
                <w:rPr>
                  <w:rFonts w:ascii="Times New Roman" w:hAnsi="Times New Roman"/>
                  <w:color w:val="0000FF"/>
                  <w:u w:val="single"/>
                </w:rPr>
                <w:t>c</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47</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Образ главного героя, его народность</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db</w:t>
              </w:r>
              <w:r w:rsidRPr="00293A49">
                <w:rPr>
                  <w:rFonts w:ascii="Times New Roman" w:hAnsi="Times New Roman"/>
                  <w:color w:val="0000FF"/>
                  <w:u w:val="single"/>
                  <w:lang w:val="ru-RU"/>
                </w:rPr>
                <w:t>22</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48</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dcc</w:t>
              </w:r>
              <w:r w:rsidRPr="00293A49">
                <w:rPr>
                  <w:rFonts w:ascii="Times New Roman" w:hAnsi="Times New Roman"/>
                  <w:color w:val="0000FF"/>
                  <w:u w:val="single"/>
                  <w:lang w:val="ru-RU"/>
                </w:rPr>
                <w:t>6</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49</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50</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de</w:t>
              </w:r>
              <w:r w:rsidRPr="00293A49">
                <w:rPr>
                  <w:rFonts w:ascii="Times New Roman" w:hAnsi="Times New Roman"/>
                  <w:color w:val="0000FF"/>
                  <w:u w:val="single"/>
                  <w:lang w:val="ru-RU"/>
                </w:rPr>
                <w:t>56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df</w:t>
              </w:r>
              <w:r w:rsidRPr="00293A49">
                <w:rPr>
                  <w:rFonts w:ascii="Times New Roman" w:hAnsi="Times New Roman"/>
                  <w:color w:val="0000FF"/>
                  <w:u w:val="single"/>
                  <w:lang w:val="ru-RU"/>
                </w:rPr>
                <w:t>82</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w:t>
              </w:r>
              <w:r w:rsidRPr="00293A49">
                <w:rPr>
                  <w:rFonts w:ascii="Times New Roman" w:hAnsi="Times New Roman"/>
                  <w:color w:val="0000FF"/>
                  <w:u w:val="single"/>
                  <w:lang w:val="ru-RU"/>
                </w:rPr>
                <w:t>356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w:t>
              </w:r>
              <w:r w:rsidRPr="00293A49">
                <w:rPr>
                  <w:rFonts w:ascii="Times New Roman" w:hAnsi="Times New Roman"/>
                  <w:color w:val="0000FF"/>
                  <w:u w:val="single"/>
                  <w:lang w:val="ru-RU"/>
                </w:rPr>
                <w:t>450</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293A49">
              <w:rPr>
                <w:rFonts w:ascii="Times New Roman" w:hAnsi="Times New Roman"/>
                <w:color w:val="000000"/>
                <w:sz w:val="24"/>
                <w:lang w:val="ru-RU"/>
              </w:rPr>
              <w:t xml:space="preserve"> (письменный ответ, тесты, творческая работа)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w:t>
              </w:r>
              <w:r w:rsidRPr="00293A49">
                <w:rPr>
                  <w:rFonts w:ascii="Times New Roman" w:hAnsi="Times New Roman"/>
                  <w:color w:val="0000FF"/>
                  <w:u w:val="single"/>
                  <w:lang w:val="ru-RU"/>
                </w:rPr>
                <w:t>55</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58</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0</w:t>
              </w:r>
              <w:r>
                <w:rPr>
                  <w:rFonts w:ascii="Times New Roman" w:hAnsi="Times New Roman"/>
                  <w:color w:val="0000FF"/>
                  <w:u w:val="single"/>
                </w:rPr>
                <w:t>f</w:t>
              </w:r>
              <w:r w:rsidRPr="00293A49">
                <w:rPr>
                  <w:rFonts w:ascii="Times New Roman" w:hAnsi="Times New Roman"/>
                  <w:color w:val="0000FF"/>
                  <w:u w:val="single"/>
                  <w:lang w:val="ru-RU"/>
                </w:rPr>
                <w:t>8</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59</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Система образов. Художественное мастерство писателя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60</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Внеклассное чтение. 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Например, произведения В.П. Астафьева, Ю.В. Бондарева, Б.П. Екимова, Е.И. Носова, А.Н. и Б.Н. Стругацких, В.Ф. Тендрякова и других. / Всероссийская проверочная работа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256</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40</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d</w:t>
              </w:r>
              <w:r w:rsidRPr="00293A49">
                <w:rPr>
                  <w:rFonts w:ascii="Times New Roman" w:hAnsi="Times New Roman"/>
                  <w:color w:val="0000FF"/>
                  <w:u w:val="single"/>
                  <w:lang w:val="ru-RU"/>
                </w:rPr>
                <w:t>83</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У. Шекспир. Творчество драматурга, его значение в мировой литературе.</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eb</w:t>
              </w:r>
              <w:r w:rsidRPr="00293A49">
                <w:rPr>
                  <w:rFonts w:ascii="Times New Roman" w:hAnsi="Times New Roman"/>
                  <w:color w:val="0000FF"/>
                  <w:u w:val="single"/>
                  <w:lang w:val="ru-RU"/>
                </w:rPr>
                <w:t>80</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3168"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1536"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ec</w:t>
              </w:r>
              <w:r w:rsidRPr="00293A49">
                <w:rPr>
                  <w:rFonts w:ascii="Times New Roman" w:hAnsi="Times New Roman"/>
                  <w:color w:val="0000FF"/>
                  <w:u w:val="single"/>
                  <w:lang w:val="ru-RU"/>
                </w:rPr>
                <w:t>8</w:t>
              </w:r>
              <w:r>
                <w:rPr>
                  <w:rFonts w:ascii="Times New Roman" w:hAnsi="Times New Roman"/>
                  <w:color w:val="0000FF"/>
                  <w:u w:val="single"/>
                </w:rPr>
                <w:t>e</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ede</w:t>
              </w:r>
              <w:r w:rsidRPr="00293A49">
                <w:rPr>
                  <w:rFonts w:ascii="Times New Roman" w:hAnsi="Times New Roman"/>
                  <w:color w:val="0000FF"/>
                  <w:u w:val="single"/>
                  <w:lang w:val="ru-RU"/>
                </w:rPr>
                <w:t>2</w:t>
              </w:r>
            </w:hyperlink>
          </w:p>
        </w:tc>
      </w:tr>
      <w:tr w:rsidR="00A209AD">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392</w:t>
              </w:r>
              <w:r>
                <w:rPr>
                  <w:rFonts w:ascii="Times New Roman" w:hAnsi="Times New Roman"/>
                  <w:color w:val="0000FF"/>
                  <w:u w:val="single"/>
                </w:rPr>
                <w:t>ca</w:t>
              </w:r>
            </w:hyperlink>
          </w:p>
        </w:tc>
      </w:tr>
      <w:tr w:rsidR="00A209AD" w:rsidRPr="00B50D88">
        <w:trPr>
          <w:trHeight w:val="144"/>
          <w:tblCellSpacing w:w="0" w:type="dxa"/>
        </w:trPr>
        <w:tc>
          <w:tcPr>
            <w:tcW w:w="786" w:type="dxa"/>
            <w:tcMar>
              <w:top w:w="50" w:type="dxa"/>
              <w:left w:w="100" w:type="dxa"/>
            </w:tcMar>
            <w:vAlign w:val="center"/>
          </w:tcPr>
          <w:p w:rsidR="00A209AD" w:rsidRDefault="00B90E88">
            <w:pPr>
              <w:spacing w:after="0"/>
            </w:pPr>
            <w:r>
              <w:rPr>
                <w:rFonts w:ascii="Times New Roman" w:hAnsi="Times New Roman"/>
                <w:color w:val="000000"/>
                <w:sz w:val="24"/>
              </w:rPr>
              <w:t>68</w:t>
            </w:r>
          </w:p>
        </w:tc>
        <w:tc>
          <w:tcPr>
            <w:tcW w:w="316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1536"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9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393</w:t>
              </w:r>
              <w:r>
                <w:rPr>
                  <w:rFonts w:ascii="Times New Roman" w:hAnsi="Times New Roman"/>
                  <w:color w:val="0000FF"/>
                  <w:u w:val="single"/>
                </w:rPr>
                <w:t>d</w:t>
              </w:r>
              <w:r w:rsidRPr="00293A49">
                <w:rPr>
                  <w:rFonts w:ascii="Times New Roman" w:hAnsi="Times New Roman"/>
                  <w:color w:val="0000FF"/>
                  <w:u w:val="single"/>
                  <w:lang w:val="ru-RU"/>
                </w:rPr>
                <w:t>8</w:t>
              </w:r>
            </w:hyperlink>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2414"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49"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B90E88">
      <w:pPr>
        <w:spacing w:after="0"/>
        <w:ind w:left="120"/>
      </w:pPr>
      <w:r>
        <w:rPr>
          <w:rFonts w:ascii="Times New Roman" w:hAnsi="Times New Roman"/>
          <w:b/>
          <w:color w:val="000000"/>
          <w:sz w:val="28"/>
        </w:rPr>
        <w:t xml:space="preserve"> 9 КЛАСС </w:t>
      </w: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8"/>
        <w:gridCol w:w="4605"/>
        <w:gridCol w:w="2352"/>
        <w:gridCol w:w="2303"/>
        <w:gridCol w:w="2863"/>
      </w:tblGrid>
      <w:tr w:rsidR="00A209AD">
        <w:trPr>
          <w:trHeight w:val="144"/>
          <w:tblCellSpacing w:w="0" w:type="dxa"/>
        </w:trPr>
        <w:tc>
          <w:tcPr>
            <w:tcW w:w="805"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п/п </w:t>
            </w:r>
          </w:p>
          <w:p w:rsidR="00A209AD" w:rsidRDefault="00A209AD">
            <w:pPr>
              <w:spacing w:after="0"/>
              <w:ind w:left="135"/>
            </w:pPr>
          </w:p>
        </w:tc>
        <w:tc>
          <w:tcPr>
            <w:tcW w:w="3344"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Тема урока </w:t>
            </w:r>
          </w:p>
          <w:p w:rsidR="00A209AD" w:rsidRDefault="00A209AD">
            <w:pPr>
              <w:spacing w:after="0"/>
              <w:ind w:left="135"/>
            </w:pPr>
          </w:p>
        </w:tc>
        <w:tc>
          <w:tcPr>
            <w:tcW w:w="0" w:type="auto"/>
            <w:gridSpan w:val="2"/>
            <w:tcMar>
              <w:top w:w="50" w:type="dxa"/>
              <w:left w:w="100" w:type="dxa"/>
            </w:tcMar>
            <w:vAlign w:val="center"/>
          </w:tcPr>
          <w:p w:rsidR="00A209AD" w:rsidRDefault="00B90E88">
            <w:pPr>
              <w:spacing w:after="0"/>
            </w:pPr>
            <w:r>
              <w:rPr>
                <w:rFonts w:ascii="Times New Roman" w:hAnsi="Times New Roman"/>
                <w:b/>
                <w:color w:val="000000"/>
                <w:sz w:val="24"/>
              </w:rPr>
              <w:t>Количество часов</w:t>
            </w:r>
          </w:p>
        </w:tc>
        <w:tc>
          <w:tcPr>
            <w:tcW w:w="2752" w:type="dxa"/>
            <w:vMerge w:val="restart"/>
            <w:tcMar>
              <w:top w:w="50" w:type="dxa"/>
              <w:left w:w="100" w:type="dxa"/>
            </w:tcMar>
            <w:vAlign w:val="center"/>
          </w:tcPr>
          <w:p w:rsidR="00A209AD" w:rsidRDefault="00B90E88">
            <w:pPr>
              <w:spacing w:after="0"/>
              <w:ind w:left="135"/>
            </w:pPr>
            <w:r>
              <w:rPr>
                <w:rFonts w:ascii="Times New Roman" w:hAnsi="Times New Roman"/>
                <w:b/>
                <w:color w:val="000000"/>
                <w:sz w:val="24"/>
              </w:rPr>
              <w:t xml:space="preserve">Электронные цифровые образовательные ресурсы </w:t>
            </w:r>
          </w:p>
          <w:p w:rsidR="00A209AD" w:rsidRDefault="00A209AD">
            <w:pPr>
              <w:spacing w:after="0"/>
              <w:ind w:left="135"/>
            </w:pPr>
          </w:p>
        </w:tc>
      </w:tr>
      <w:tr w:rsidR="00A209AD">
        <w:trPr>
          <w:trHeight w:val="144"/>
          <w:tblCellSpacing w:w="0" w:type="dxa"/>
        </w:trPr>
        <w:tc>
          <w:tcPr>
            <w:tcW w:w="0" w:type="auto"/>
            <w:vMerge/>
            <w:tcBorders>
              <w:top w:val="nil"/>
            </w:tcBorders>
            <w:tcMar>
              <w:top w:w="50" w:type="dxa"/>
              <w:left w:w="100" w:type="dxa"/>
            </w:tcMar>
          </w:tcPr>
          <w:p w:rsidR="00A209AD" w:rsidRDefault="00A209AD"/>
        </w:tc>
        <w:tc>
          <w:tcPr>
            <w:tcW w:w="0" w:type="auto"/>
            <w:vMerge/>
            <w:tcBorders>
              <w:top w:val="nil"/>
            </w:tcBorders>
            <w:tcMar>
              <w:top w:w="50" w:type="dxa"/>
              <w:left w:w="100" w:type="dxa"/>
            </w:tcMar>
          </w:tcPr>
          <w:p w:rsidR="00A209AD" w:rsidRDefault="00A209AD"/>
        </w:tc>
        <w:tc>
          <w:tcPr>
            <w:tcW w:w="1497"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Всего </w:t>
            </w:r>
          </w:p>
          <w:p w:rsidR="00A209AD" w:rsidRDefault="00A209AD">
            <w:pPr>
              <w:spacing w:after="0"/>
              <w:ind w:left="135"/>
            </w:pPr>
          </w:p>
        </w:tc>
        <w:tc>
          <w:tcPr>
            <w:tcW w:w="2303"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Контрольные работы </w:t>
            </w:r>
          </w:p>
          <w:p w:rsidR="00A209AD" w:rsidRDefault="00A209AD">
            <w:pPr>
              <w:spacing w:after="0"/>
              <w:ind w:left="135"/>
            </w:pPr>
          </w:p>
        </w:tc>
        <w:tc>
          <w:tcPr>
            <w:tcW w:w="0" w:type="auto"/>
            <w:vMerge/>
            <w:tcBorders>
              <w:top w:val="nil"/>
            </w:tcBorders>
            <w:tcMar>
              <w:top w:w="50" w:type="dxa"/>
              <w:left w:w="100" w:type="dxa"/>
            </w:tcMar>
          </w:tcPr>
          <w:p w:rsidR="00A209AD" w:rsidRDefault="00A209AD"/>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Введение в курс литературы 9 класса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Библиотепка ЦОК </w:t>
            </w:r>
            <w:hyperlink r:id="rId37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6</w:t>
              </w:r>
              <w:r>
                <w:rPr>
                  <w:rFonts w:ascii="Times New Roman" w:hAnsi="Times New Roman"/>
                  <w:color w:val="0000FF"/>
                  <w:u w:val="single"/>
                </w:rPr>
                <w:t>d</w:t>
              </w:r>
              <w:r w:rsidRPr="00293A49">
                <w:rPr>
                  <w:rFonts w:ascii="Times New Roman" w:hAnsi="Times New Roman"/>
                  <w:color w:val="0000FF"/>
                  <w:u w:val="single"/>
                  <w:lang w:val="ru-RU"/>
                </w:rPr>
                <w:t>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7</w:t>
              </w:r>
              <w:r>
                <w:rPr>
                  <w:rFonts w:ascii="Times New Roman" w:hAnsi="Times New Roman"/>
                  <w:color w:val="0000FF"/>
                  <w:u w:val="single"/>
                </w:rPr>
                <w:t>e</w:t>
              </w:r>
              <w:r w:rsidRPr="00293A49">
                <w:rPr>
                  <w:rFonts w:ascii="Times New Roman" w:hAnsi="Times New Roman"/>
                  <w:color w:val="0000FF"/>
                  <w:u w:val="single"/>
                  <w:lang w:val="ru-RU"/>
                </w:rPr>
                <w:t>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w:t>
              </w:r>
              <w:r w:rsidRPr="00293A49">
                <w:rPr>
                  <w:rFonts w:ascii="Times New Roman" w:hAnsi="Times New Roman"/>
                  <w:color w:val="0000FF"/>
                  <w:u w:val="single"/>
                  <w:lang w:val="ru-RU"/>
                </w:rPr>
                <w:t>8</w:t>
              </w:r>
              <w:r>
                <w:rPr>
                  <w:rFonts w:ascii="Times New Roman" w:hAnsi="Times New Roman"/>
                  <w:color w:val="0000FF"/>
                  <w:u w:val="single"/>
                </w:rPr>
                <w:t>f</w:t>
              </w:r>
              <w:r w:rsidRPr="00293A49">
                <w:rPr>
                  <w:rFonts w:ascii="Times New Roman" w:hAnsi="Times New Roman"/>
                  <w:color w:val="0000FF"/>
                  <w:u w:val="single"/>
                  <w:lang w:val="ru-RU"/>
                </w:rPr>
                <w:t>0</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домашнему сочинению по «Слову о полку Игореве»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fb</w:t>
              </w:r>
              <w:r w:rsidRPr="00293A49">
                <w:rPr>
                  <w:rFonts w:ascii="Times New Roman" w:hAnsi="Times New Roman"/>
                  <w:color w:val="0000FF"/>
                  <w:u w:val="single"/>
                  <w:lang w:val="ru-RU"/>
                </w:rPr>
                <w:t>48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fcba</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Русская литература Х</w:t>
            </w:r>
            <w:r>
              <w:rPr>
                <w:rFonts w:ascii="Times New Roman" w:hAnsi="Times New Roman"/>
                <w:color w:val="000000"/>
                <w:sz w:val="24"/>
              </w:rPr>
              <w:t>VIII</w:t>
            </w:r>
            <w:r w:rsidRPr="00293A49">
              <w:rPr>
                <w:rFonts w:ascii="Times New Roman" w:hAnsi="Times New Roman"/>
                <w:color w:val="000000"/>
                <w:sz w:val="24"/>
                <w:lang w:val="ru-RU"/>
              </w:rPr>
              <w:t xml:space="preserve"> века. Своеобразие литературы эпохи Просвещения. </w:t>
            </w:r>
            <w:r>
              <w:rPr>
                <w:rFonts w:ascii="Times New Roman" w:hAnsi="Times New Roman"/>
                <w:color w:val="000000"/>
                <w:sz w:val="24"/>
              </w:rPr>
              <w:t>Классицизм и сентиментализм как литературное направление</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fddc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3</w:t>
              </w:r>
              <w:r>
                <w:rPr>
                  <w:rFonts w:ascii="Times New Roman" w:hAnsi="Times New Roman"/>
                  <w:color w:val="0000FF"/>
                  <w:u w:val="single"/>
                </w:rPr>
                <w:t>fef</w:t>
              </w:r>
              <w:r w:rsidRPr="00293A49">
                <w:rPr>
                  <w:rFonts w:ascii="Times New Roman" w:hAnsi="Times New Roman"/>
                  <w:color w:val="0000FF"/>
                  <w:u w:val="single"/>
                  <w:lang w:val="ru-RU"/>
                </w:rPr>
                <w:t>4</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11</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40584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13</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40692</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Основные черты русской литературы первой половины Х</w:t>
            </w:r>
            <w:r>
              <w:rPr>
                <w:rFonts w:ascii="Times New Roman" w:hAnsi="Times New Roman"/>
                <w:color w:val="000000"/>
                <w:sz w:val="24"/>
              </w:rPr>
              <w:t>I</w:t>
            </w:r>
            <w:r w:rsidRPr="00293A49">
              <w:rPr>
                <w:rFonts w:ascii="Times New Roman" w:hAnsi="Times New Roman"/>
                <w:color w:val="000000"/>
                <w:sz w:val="24"/>
                <w:lang w:val="ru-RU"/>
              </w:rPr>
              <w:t>Х века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15</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w:t>
              </w:r>
              <w:r>
                <w:rPr>
                  <w:rFonts w:ascii="Times New Roman" w:hAnsi="Times New Roman"/>
                  <w:color w:val="0000FF"/>
                  <w:u w:val="single"/>
                </w:rPr>
                <w:t>ae</w:t>
              </w:r>
              <w:r w:rsidRPr="00293A49">
                <w:rPr>
                  <w:rFonts w:ascii="Times New Roman" w:hAnsi="Times New Roman"/>
                  <w:color w:val="0000FF"/>
                  <w:u w:val="single"/>
                  <w:lang w:val="ru-RU"/>
                </w:rPr>
                <w:t>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w:t>
              </w:r>
              <w:r>
                <w:rPr>
                  <w:rFonts w:ascii="Times New Roman" w:hAnsi="Times New Roman"/>
                  <w:color w:val="0000FF"/>
                  <w:u w:val="single"/>
                </w:rPr>
                <w:t>bec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Особенности художественного языка и стиля в произведениях В.А. Жуковского</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w:t>
              </w:r>
              <w:r>
                <w:rPr>
                  <w:rFonts w:ascii="Times New Roman" w:hAnsi="Times New Roman"/>
                  <w:color w:val="0000FF"/>
                  <w:u w:val="single"/>
                </w:rPr>
                <w:t>f</w:t>
              </w:r>
              <w:r w:rsidRPr="00293A49">
                <w:rPr>
                  <w:rFonts w:ascii="Times New Roman" w:hAnsi="Times New Roman"/>
                  <w:color w:val="0000FF"/>
                  <w:u w:val="single"/>
                  <w:lang w:val="ru-RU"/>
                </w:rPr>
                <w:t>48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4166</w:t>
              </w:r>
              <w:r>
                <w:rPr>
                  <w:rFonts w:ascii="Times New Roman" w:hAnsi="Times New Roman"/>
                  <w:color w:val="0000FF"/>
                  <w:u w:val="single"/>
                </w:rPr>
                <w:t>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417</w:t>
              </w:r>
              <w:r>
                <w:rPr>
                  <w:rFonts w:ascii="Times New Roman" w:hAnsi="Times New Roman"/>
                  <w:color w:val="0000FF"/>
                  <w:u w:val="single"/>
                </w:rPr>
                <w:t>a</w:t>
              </w:r>
              <w:r w:rsidRPr="00293A49">
                <w:rPr>
                  <w:rFonts w:ascii="Times New Roman" w:hAnsi="Times New Roman"/>
                  <w:color w:val="0000FF"/>
                  <w:u w:val="single"/>
                  <w:lang w:val="ru-RU"/>
                </w:rPr>
                <w:t>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418</w:t>
              </w:r>
              <w:r>
                <w:rPr>
                  <w:rFonts w:ascii="Times New Roman" w:hAnsi="Times New Roman"/>
                  <w:color w:val="0000FF"/>
                  <w:u w:val="single"/>
                </w:rPr>
                <w:t>d</w:t>
              </w:r>
              <w:r w:rsidRPr="00293A49">
                <w:rPr>
                  <w:rFonts w:ascii="Times New Roman" w:hAnsi="Times New Roman"/>
                  <w:color w:val="0000FF"/>
                  <w:u w:val="single"/>
                  <w:lang w:val="ru-RU"/>
                </w:rPr>
                <w:t>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21</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w:t>
              </w:r>
              <w:r>
                <w:rPr>
                  <w:rFonts w:ascii="Times New Roman" w:hAnsi="Times New Roman"/>
                  <w:color w:val="0000FF"/>
                  <w:u w:val="single"/>
                </w:rPr>
                <w:t>aec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w:t>
              </w:r>
              <w:r>
                <w:rPr>
                  <w:rFonts w:ascii="Times New Roman" w:hAnsi="Times New Roman"/>
                  <w:color w:val="0000FF"/>
                  <w:u w:val="single"/>
                </w:rPr>
                <w:t>c</w:t>
              </w:r>
              <w:r w:rsidRPr="00293A49">
                <w:rPr>
                  <w:rFonts w:ascii="Times New Roman" w:hAnsi="Times New Roman"/>
                  <w:color w:val="0000FF"/>
                  <w:u w:val="single"/>
                  <w:lang w:val="ru-RU"/>
                </w:rPr>
                <w:t>18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Грибоедов. Комедия «Горе от ума». Открытость финала пьесы, его нравственно-филосовское звучание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w:t>
              </w:r>
              <w:r>
                <w:rPr>
                  <w:rFonts w:ascii="Times New Roman" w:hAnsi="Times New Roman"/>
                  <w:color w:val="0000FF"/>
                  <w:u w:val="single"/>
                </w:rPr>
                <w:t>fd</w:t>
              </w:r>
              <w:r w:rsidRPr="00293A49">
                <w:rPr>
                  <w:rFonts w:ascii="Times New Roman" w:hAnsi="Times New Roman"/>
                  <w:color w:val="0000FF"/>
                  <w:u w:val="single"/>
                  <w:lang w:val="ru-RU"/>
                </w:rPr>
                <w:t>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Грибоедов. Художественное своеобразие комедии «Горе от ума»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w:t>
              </w:r>
              <w:r>
                <w:rPr>
                  <w:rFonts w:ascii="Times New Roman" w:hAnsi="Times New Roman"/>
                  <w:color w:val="0000FF"/>
                  <w:u w:val="single"/>
                </w:rPr>
                <w:t>d</w:t>
              </w:r>
              <w:r w:rsidRPr="00293A49">
                <w:rPr>
                  <w:rFonts w:ascii="Times New Roman" w:hAnsi="Times New Roman"/>
                  <w:color w:val="0000FF"/>
                  <w:u w:val="single"/>
                  <w:lang w:val="ru-RU"/>
                </w:rPr>
                <w:t>6</w:t>
              </w:r>
              <w:r>
                <w:rPr>
                  <w:rFonts w:ascii="Times New Roman" w:hAnsi="Times New Roman"/>
                  <w:color w:val="0000FF"/>
                  <w:u w:val="single"/>
                </w:rPr>
                <w:t>c</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25</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«Горе от ума» в литературной критике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41</w:t>
              </w:r>
              <w:r>
                <w:rPr>
                  <w:rFonts w:ascii="Times New Roman" w:hAnsi="Times New Roman"/>
                  <w:color w:val="0000FF"/>
                  <w:u w:val="single"/>
                </w:rPr>
                <w:t>ea</w:t>
              </w:r>
              <w:r w:rsidRPr="00293A49">
                <w:rPr>
                  <w:rFonts w:ascii="Times New Roman" w:hAnsi="Times New Roman"/>
                  <w:color w:val="0000FF"/>
                  <w:u w:val="single"/>
                  <w:lang w:val="ru-RU"/>
                </w:rPr>
                <w:t>2</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домашнему сочинению по «Горе от ума»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28</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44328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29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44580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Жизнь и творчество. Поэтическое новаторство А.С. Пушкина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421</w:t>
              </w:r>
              <w:r>
                <w:rPr>
                  <w:rFonts w:ascii="Times New Roman" w:hAnsi="Times New Roman"/>
                  <w:color w:val="0000FF"/>
                  <w:u w:val="single"/>
                </w:rPr>
                <w:t>fe</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Тематика и проблематика лицейской лирики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32</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Основные темы лирики южного периода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Художественное своеобразие лирики южного периода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Лирика Михайловского периода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42618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Своеобразие любовной лирики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4273</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Тема поэта и поэзии: «Пророк», «Поэт» и другие.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4285</w:t>
              </w:r>
              <w:r>
                <w:rPr>
                  <w:rFonts w:ascii="Times New Roman" w:hAnsi="Times New Roman"/>
                  <w:color w:val="0000FF"/>
                  <w:u w:val="single"/>
                </w:rPr>
                <w:t>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4297</w:t>
              </w:r>
              <w:r>
                <w:rPr>
                  <w:rFonts w:ascii="Times New Roman" w:hAnsi="Times New Roman"/>
                  <w:color w:val="0000FF"/>
                  <w:u w:val="single"/>
                </w:rPr>
                <w:t>e</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39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Анализ лирического произведения</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w:t>
              </w:r>
              <w:r>
                <w:rPr>
                  <w:rFonts w:ascii="Times New Roman" w:hAnsi="Times New Roman"/>
                  <w:color w:val="0000FF"/>
                  <w:u w:val="single"/>
                </w:rPr>
                <w:t>b</w:t>
              </w:r>
              <w:r w:rsidRPr="00293A49">
                <w:rPr>
                  <w:rFonts w:ascii="Times New Roman" w:hAnsi="Times New Roman"/>
                  <w:color w:val="0000FF"/>
                  <w:u w:val="single"/>
                  <w:lang w:val="ru-RU"/>
                </w:rPr>
                <w:t>9</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w:t>
              </w:r>
              <w:r>
                <w:rPr>
                  <w:rFonts w:ascii="Times New Roman" w:hAnsi="Times New Roman"/>
                  <w:color w:val="0000FF"/>
                  <w:u w:val="single"/>
                </w:rPr>
                <w:t>d</w:t>
              </w:r>
              <w:r w:rsidRPr="00293A49">
                <w:rPr>
                  <w:rFonts w:ascii="Times New Roman" w:hAnsi="Times New Roman"/>
                  <w:color w:val="0000FF"/>
                  <w:u w:val="single"/>
                  <w:lang w:val="ru-RU"/>
                </w:rPr>
                <w:t>3</w:t>
              </w:r>
              <w:r>
                <w:rPr>
                  <w:rFonts w:ascii="Times New Roman" w:hAnsi="Times New Roman"/>
                  <w:color w:val="0000FF"/>
                  <w:u w:val="single"/>
                </w:rPr>
                <w:t>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42</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«Каменноостровский цикл»: «Отцы пустынники и жены непорочны…», «Из Пиндемонти»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42</w:t>
              </w:r>
              <w:r>
                <w:rPr>
                  <w:rFonts w:ascii="Times New Roman" w:hAnsi="Times New Roman"/>
                  <w:color w:val="0000FF"/>
                  <w:u w:val="single"/>
                </w:rPr>
                <w:t>e</w:t>
              </w:r>
              <w:r w:rsidRPr="00293A49">
                <w:rPr>
                  <w:rFonts w:ascii="Times New Roman" w:hAnsi="Times New Roman"/>
                  <w:color w:val="0000FF"/>
                  <w:u w:val="single"/>
                  <w:lang w:val="ru-RU"/>
                </w:rPr>
                <w:t>4</w:t>
              </w:r>
              <w:r>
                <w:rPr>
                  <w:rFonts w:ascii="Times New Roman" w:hAnsi="Times New Roman"/>
                  <w:color w:val="0000FF"/>
                  <w:u w:val="single"/>
                </w:rPr>
                <w:t>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сочинению по лирике А.С. Пушкина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430</w:t>
              </w:r>
              <w:r>
                <w:rPr>
                  <w:rFonts w:ascii="Times New Roman" w:hAnsi="Times New Roman"/>
                  <w:color w:val="0000FF"/>
                  <w:u w:val="single"/>
                </w:rPr>
                <w:t>ea</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Сочинение по лирике А.С. Пушкина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Поэма «Медный всадник». Человек и история в поэме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4336</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Поэма «Медный всадник»: образ Евгения в поэме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434</w:t>
              </w:r>
              <w:r>
                <w:rPr>
                  <w:rFonts w:ascii="Times New Roman" w:hAnsi="Times New Roman"/>
                  <w:color w:val="0000FF"/>
                  <w:u w:val="single"/>
                </w:rPr>
                <w:t>be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293A49">
              <w:rPr>
                <w:rFonts w:ascii="Times New Roman" w:hAnsi="Times New Roman"/>
                <w:color w:val="000000"/>
                <w:sz w:val="24"/>
                <w:lang w:val="ru-RU"/>
              </w:rPr>
              <w:t xml:space="preserve"> в поэме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43658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48</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 сочинение)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43770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49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 сочинение)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fe</w:t>
              </w:r>
              <w:r w:rsidRPr="00293A49">
                <w:rPr>
                  <w:rFonts w:ascii="Times New Roman" w:hAnsi="Times New Roman"/>
                  <w:color w:val="0000FF"/>
                  <w:u w:val="single"/>
                  <w:lang w:val="ru-RU"/>
                </w:rPr>
                <w:t>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в стихах «Евгений Онегин» как новаторское произведение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4387</w:t>
              </w:r>
              <w:r>
                <w:rPr>
                  <w:rFonts w:ascii="Times New Roman" w:hAnsi="Times New Roman"/>
                  <w:color w:val="0000FF"/>
                  <w:u w:val="single"/>
                </w:rPr>
                <w:t>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в стихах «Евгений Онегин». Главные мужские образы романа. Образ Евгения Онегина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43982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w:t>
              </w:r>
              <w:r>
                <w:rPr>
                  <w:rFonts w:ascii="Times New Roman" w:hAnsi="Times New Roman"/>
                  <w:color w:val="0000FF"/>
                  <w:u w:val="single"/>
                </w:rPr>
                <w:t>a</w:t>
              </w:r>
              <w:r w:rsidRPr="00293A49">
                <w:rPr>
                  <w:rFonts w:ascii="Times New Roman" w:hAnsi="Times New Roman"/>
                  <w:color w:val="0000FF"/>
                  <w:u w:val="single"/>
                  <w:lang w:val="ru-RU"/>
                </w:rPr>
                <w:t>9</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А.С. Пушкин. Роман в стихах «Евгений Онегин»: взаимоотношения главных героев</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w:t>
              </w:r>
              <w:r>
                <w:rPr>
                  <w:rFonts w:ascii="Times New Roman" w:hAnsi="Times New Roman"/>
                  <w:color w:val="0000FF"/>
                  <w:u w:val="single"/>
                </w:rPr>
                <w:t>bb</w:t>
              </w:r>
              <w:r w:rsidRPr="00293A49">
                <w:rPr>
                  <w:rFonts w:ascii="Times New Roman" w:hAnsi="Times New Roman"/>
                  <w:color w:val="0000FF"/>
                  <w:u w:val="single"/>
                  <w:lang w:val="ru-RU"/>
                </w:rPr>
                <w:t>2</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Письменный ответ на проблемный вопрос</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55</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w:t>
              </w:r>
              <w:r>
                <w:rPr>
                  <w:rFonts w:ascii="Times New Roman" w:hAnsi="Times New Roman"/>
                  <w:color w:val="0000FF"/>
                  <w:u w:val="single"/>
                </w:rPr>
                <w:t>e</w:t>
              </w:r>
              <w:r w:rsidRPr="00293A49">
                <w:rPr>
                  <w:rFonts w:ascii="Times New Roman" w:hAnsi="Times New Roman"/>
                  <w:color w:val="0000FF"/>
                  <w:u w:val="single"/>
                  <w:lang w:val="ru-RU"/>
                </w:rPr>
                <w:t>3</w:t>
              </w:r>
              <w:r>
                <w:rPr>
                  <w:rFonts w:ascii="Times New Roman" w:hAnsi="Times New Roman"/>
                  <w:color w:val="0000FF"/>
                  <w:u w:val="single"/>
                </w:rPr>
                <w:t>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сочинению по роману «Евгений Онегин»</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43</w:t>
              </w:r>
              <w:r>
                <w:rPr>
                  <w:rFonts w:ascii="Times New Roman" w:hAnsi="Times New Roman"/>
                  <w:color w:val="0000FF"/>
                  <w:u w:val="single"/>
                </w:rPr>
                <w:t>fcc</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Сочинение по роману «Евгений Онегин»</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58</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роману в стихах А.С. Пушкина «Евгений Онегин»</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440</w:t>
              </w:r>
              <w:r>
                <w:rPr>
                  <w:rFonts w:ascii="Times New Roman" w:hAnsi="Times New Roman"/>
                  <w:color w:val="0000FF"/>
                  <w:u w:val="single"/>
                </w:rPr>
                <w:t>e</w:t>
              </w:r>
              <w:r w:rsidRPr="00293A49">
                <w:rPr>
                  <w:rFonts w:ascii="Times New Roman" w:hAnsi="Times New Roman"/>
                  <w:color w:val="0000FF"/>
                  <w:u w:val="single"/>
                  <w:lang w:val="ru-RU"/>
                </w:rPr>
                <w:t>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59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Жизнь и творчество. Тематика и проблематика лирики поэта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449</w:t>
              </w:r>
              <w:r>
                <w:rPr>
                  <w:rFonts w:ascii="Times New Roman" w:hAnsi="Times New Roman"/>
                  <w:color w:val="0000FF"/>
                  <w:u w:val="single"/>
                </w:rPr>
                <w:t>ea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60</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w:t>
              </w:r>
              <w:r>
                <w:rPr>
                  <w:rFonts w:ascii="Times New Roman" w:hAnsi="Times New Roman"/>
                  <w:color w:val="0000FF"/>
                  <w:u w:val="single"/>
                </w:rPr>
                <w:t>bca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Образ поэта-пророка в лирике поэта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w:t>
              </w:r>
              <w:r>
                <w:rPr>
                  <w:rFonts w:ascii="Times New Roman" w:hAnsi="Times New Roman"/>
                  <w:color w:val="0000FF"/>
                  <w:u w:val="single"/>
                </w:rPr>
                <w:t>d</w:t>
              </w:r>
              <w:r w:rsidRPr="00293A49">
                <w:rPr>
                  <w:rFonts w:ascii="Times New Roman" w:hAnsi="Times New Roman"/>
                  <w:color w:val="0000FF"/>
                  <w:u w:val="single"/>
                  <w:lang w:val="ru-RU"/>
                </w:rPr>
                <w:t>00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62</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Тема любви в лирике поэта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44</w:t>
              </w:r>
              <w:r>
                <w:rPr>
                  <w:rFonts w:ascii="Times New Roman" w:hAnsi="Times New Roman"/>
                  <w:color w:val="0000FF"/>
                  <w:u w:val="single"/>
                </w:rPr>
                <w:t>e</w:t>
              </w:r>
              <w:r w:rsidRPr="00293A49">
                <w:rPr>
                  <w:rFonts w:ascii="Times New Roman" w:hAnsi="Times New Roman"/>
                  <w:color w:val="0000FF"/>
                  <w:u w:val="single"/>
                  <w:lang w:val="ru-RU"/>
                </w:rPr>
                <w:t>0</w:t>
              </w:r>
              <w:r>
                <w:rPr>
                  <w:rFonts w:ascii="Times New Roman" w:hAnsi="Times New Roman"/>
                  <w:color w:val="0000FF"/>
                  <w:u w:val="single"/>
                </w:rPr>
                <w:t>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63</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45034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Философский характер лирики поэта. «Выхожу один я на дорогу…»</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4514</w:t>
              </w:r>
              <w:r>
                <w:rPr>
                  <w:rFonts w:ascii="Times New Roman" w:hAnsi="Times New Roman"/>
                  <w:color w:val="0000FF"/>
                  <w:u w:val="single"/>
                </w:rPr>
                <w:t>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Анализ лирического произведения</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45264</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Итоговый урок по лирике М.Ю. Лермонтова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45372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Роман «Герой нашего времени». Тема, идея, проблематика. Своеобразние сюжета и композиции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454</w:t>
              </w:r>
              <w:r>
                <w:rPr>
                  <w:rFonts w:ascii="Times New Roman" w:hAnsi="Times New Roman"/>
                  <w:color w:val="0000FF"/>
                  <w:u w:val="single"/>
                </w:rPr>
                <w:t>f</w:t>
              </w:r>
              <w:r w:rsidRPr="00293A49">
                <w:rPr>
                  <w:rFonts w:ascii="Times New Roman" w:hAnsi="Times New Roman"/>
                  <w:color w:val="0000FF"/>
                  <w:u w:val="single"/>
                  <w:lang w:val="ru-RU"/>
                </w:rPr>
                <w:t>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4561</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69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a</w:t>
              </w:r>
              <w:r w:rsidRPr="00293A49">
                <w:rPr>
                  <w:rFonts w:ascii="Times New Roman" w:hAnsi="Times New Roman"/>
                  <w:color w:val="0000FF"/>
                  <w:u w:val="single"/>
                  <w:lang w:val="ru-RU"/>
                </w:rPr>
                <w:t>52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70</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b</w:t>
              </w:r>
              <w:r w:rsidRPr="00293A49">
                <w:rPr>
                  <w:rFonts w:ascii="Times New Roman" w:hAnsi="Times New Roman"/>
                  <w:color w:val="0000FF"/>
                  <w:u w:val="single"/>
                  <w:lang w:val="ru-RU"/>
                </w:rPr>
                <w:t>92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71</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Дружба в жизни Печорина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ca</w:t>
              </w:r>
              <w:r w:rsidRPr="00293A49">
                <w:rPr>
                  <w:rFonts w:ascii="Times New Roman" w:hAnsi="Times New Roman"/>
                  <w:color w:val="0000FF"/>
                  <w:u w:val="single"/>
                  <w:lang w:val="ru-RU"/>
                </w:rPr>
                <w:t>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dae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Роман «Герой нашего времени» в литературной критике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45</w:t>
              </w:r>
              <w:r>
                <w:rPr>
                  <w:rFonts w:ascii="Times New Roman" w:hAnsi="Times New Roman"/>
                  <w:color w:val="0000FF"/>
                  <w:u w:val="single"/>
                </w:rPr>
                <w:t>ed</w:t>
              </w:r>
              <w:r w:rsidRPr="00293A49">
                <w:rPr>
                  <w:rFonts w:ascii="Times New Roman" w:hAnsi="Times New Roman"/>
                  <w:color w:val="0000FF"/>
                  <w:u w:val="single"/>
                  <w:lang w:val="ru-RU"/>
                </w:rPr>
                <w:t>0</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293A49">
              <w:rPr>
                <w:rFonts w:ascii="Times New Roman" w:hAnsi="Times New Roman"/>
                <w:color w:val="000000"/>
                <w:sz w:val="24"/>
                <w:lang w:val="ru-RU"/>
              </w:rPr>
              <w:t>Х века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Жизнь и творчество. История создания поэмы «Мёртвые души»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46146</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77</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46254</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79</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4648</w:t>
              </w:r>
              <w:r>
                <w:rPr>
                  <w:rFonts w:ascii="Times New Roman" w:hAnsi="Times New Roman"/>
                  <w:color w:val="0000FF"/>
                  <w:u w:val="single"/>
                </w:rPr>
                <w:t>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80</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465</w:t>
              </w:r>
              <w:r>
                <w:rPr>
                  <w:rFonts w:ascii="Times New Roman" w:hAnsi="Times New Roman"/>
                  <w:color w:val="0000FF"/>
                  <w:u w:val="single"/>
                </w:rPr>
                <w:t>a</w:t>
              </w:r>
              <w:r w:rsidRPr="00293A49">
                <w:rPr>
                  <w:rFonts w:ascii="Times New Roman" w:hAnsi="Times New Roman"/>
                  <w:color w:val="0000FF"/>
                  <w:u w:val="single"/>
                  <w:lang w:val="ru-RU"/>
                </w:rPr>
                <w:t>6</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81</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Поэма «Мёртвые души». Образ России, народа и автора в поэме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466</w:t>
              </w:r>
              <w:r>
                <w:rPr>
                  <w:rFonts w:ascii="Times New Roman" w:hAnsi="Times New Roman"/>
                  <w:color w:val="0000FF"/>
                  <w:u w:val="single"/>
                </w:rPr>
                <w:t>aa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4636</w:t>
              </w:r>
              <w:r>
                <w:rPr>
                  <w:rFonts w:ascii="Times New Roman" w:hAnsi="Times New Roman"/>
                  <w:color w:val="0000FF"/>
                  <w:u w:val="single"/>
                </w:rPr>
                <w:t>c</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83</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Поэма «Мёртвые души»: специфика жанра, художественные особенности</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467</w:t>
              </w:r>
              <w:r>
                <w:rPr>
                  <w:rFonts w:ascii="Times New Roman" w:hAnsi="Times New Roman"/>
                  <w:color w:val="0000FF"/>
                  <w:u w:val="single"/>
                </w:rPr>
                <w:t>ae</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84</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Н.В. Гоголь. Поэма «Мёртвые души» в литературной критике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w:t>
              </w:r>
              <w:r>
                <w:rPr>
                  <w:rFonts w:ascii="Times New Roman" w:hAnsi="Times New Roman"/>
                  <w:color w:val="0000FF"/>
                  <w:u w:val="single"/>
                </w:rPr>
                <w:t>a</w:t>
              </w:r>
              <w:r w:rsidRPr="00293A49">
                <w:rPr>
                  <w:rFonts w:ascii="Times New Roman" w:hAnsi="Times New Roman"/>
                  <w:color w:val="0000FF"/>
                  <w:u w:val="single"/>
                  <w:lang w:val="ru-RU"/>
                </w:rPr>
                <w:t>7</w:t>
              </w:r>
              <w:r>
                <w:rPr>
                  <w:rFonts w:ascii="Times New Roman" w:hAnsi="Times New Roman"/>
                  <w:color w:val="0000FF"/>
                  <w:u w:val="single"/>
                </w:rPr>
                <w:t>e</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85</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Развитие речи. Подготовка к домашнему сочинению по «Мертвым душам»</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86</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293A49">
              <w:rPr>
                <w:rFonts w:ascii="Times New Roman" w:hAnsi="Times New Roman"/>
                <w:color w:val="000000"/>
                <w:sz w:val="24"/>
                <w:lang w:val="ru-RU"/>
              </w:rPr>
              <w:t>Х века</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87</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293A49">
              <w:rPr>
                <w:rFonts w:ascii="Times New Roman" w:hAnsi="Times New Roman"/>
                <w:color w:val="000000"/>
                <w:sz w:val="24"/>
                <w:lang w:val="ru-RU"/>
              </w:rPr>
              <w:t>Х века, ее значение для русской литературы</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w:t>
              </w:r>
              <w:r>
                <w:rPr>
                  <w:rFonts w:ascii="Times New Roman" w:hAnsi="Times New Roman"/>
                  <w:color w:val="0000FF"/>
                  <w:u w:val="single"/>
                </w:rPr>
                <w:t>c</w:t>
              </w:r>
              <w:r w:rsidRPr="00293A49">
                <w:rPr>
                  <w:rFonts w:ascii="Times New Roman" w:hAnsi="Times New Roman"/>
                  <w:color w:val="0000FF"/>
                  <w:u w:val="single"/>
                  <w:lang w:val="ru-RU"/>
                </w:rPr>
                <w:t>9</w:t>
              </w:r>
              <w:r>
                <w:rPr>
                  <w:rFonts w:ascii="Times New Roman" w:hAnsi="Times New Roman"/>
                  <w:color w:val="0000FF"/>
                  <w:u w:val="single"/>
                </w:rPr>
                <w:t>a</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88</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Подготовка к контрольная работа Литература середины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 сочинение)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89</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Итоговая контрольная работа Литература середины </w:t>
            </w:r>
            <w:r>
              <w:rPr>
                <w:rFonts w:ascii="Times New Roman" w:hAnsi="Times New Roman"/>
                <w:color w:val="000000"/>
                <w:sz w:val="24"/>
              </w:rPr>
              <w:t>XIX</w:t>
            </w:r>
            <w:r w:rsidRPr="00293A49">
              <w:rPr>
                <w:rFonts w:ascii="Times New Roman" w:hAnsi="Times New Roman"/>
                <w:color w:val="000000"/>
                <w:sz w:val="24"/>
                <w:lang w:val="ru-RU"/>
              </w:rPr>
              <w:t xml:space="preserve"> века (письменный ответ, тесты, творческая работа, сочинение)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4749</w:t>
              </w:r>
              <w:r>
                <w:rPr>
                  <w:rFonts w:ascii="Times New Roman" w:hAnsi="Times New Roman"/>
                  <w:color w:val="0000FF"/>
                  <w:u w:val="single"/>
                </w:rPr>
                <w:t>c</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90</w:t>
            </w:r>
          </w:p>
        </w:tc>
        <w:tc>
          <w:tcPr>
            <w:tcW w:w="3344"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Внеклассное чтение. Писатели и поэты о Великой Отечественной войне</w:t>
            </w:r>
          </w:p>
        </w:tc>
        <w:tc>
          <w:tcPr>
            <w:tcW w:w="1497"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91</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w:t>
              </w:r>
              <w:r>
                <w:rPr>
                  <w:rFonts w:ascii="Times New Roman" w:hAnsi="Times New Roman"/>
                  <w:color w:val="0000FF"/>
                  <w:u w:val="single"/>
                </w:rPr>
                <w:t>db</w:t>
              </w:r>
              <w:r w:rsidRPr="00293A49">
                <w:rPr>
                  <w:rFonts w:ascii="Times New Roman" w:hAnsi="Times New Roman"/>
                  <w:color w:val="0000FF"/>
                  <w:u w:val="single"/>
                  <w:lang w:val="ru-RU"/>
                </w:rPr>
                <w:t>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46</w:t>
              </w:r>
              <w:r>
                <w:rPr>
                  <w:rFonts w:ascii="Times New Roman" w:hAnsi="Times New Roman"/>
                  <w:color w:val="0000FF"/>
                  <w:u w:val="single"/>
                </w:rPr>
                <w:t>ed</w:t>
              </w:r>
              <w:r w:rsidRPr="00293A49">
                <w:rPr>
                  <w:rFonts w:ascii="Times New Roman" w:hAnsi="Times New Roman"/>
                  <w:color w:val="0000FF"/>
                  <w:u w:val="single"/>
                  <w:lang w:val="ru-RU"/>
                </w:rPr>
                <w:t>4</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93</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94</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95</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96</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4728</w:t>
              </w:r>
              <w:r>
                <w:rPr>
                  <w:rFonts w:ascii="Times New Roman" w:hAnsi="Times New Roman"/>
                  <w:color w:val="0000FF"/>
                  <w:u w:val="single"/>
                </w:rPr>
                <w:t>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97</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47398</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98</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408</w:t>
              </w:r>
              <w:r>
                <w:rPr>
                  <w:rFonts w:ascii="Times New Roman" w:hAnsi="Times New Roman"/>
                  <w:color w:val="0000FF"/>
                  <w:u w:val="single"/>
                </w:rPr>
                <w:t>c</w:t>
              </w:r>
              <w:r w:rsidRPr="00293A49">
                <w:rPr>
                  <w:rFonts w:ascii="Times New Roman" w:hAnsi="Times New Roman"/>
                  <w:color w:val="0000FF"/>
                  <w:u w:val="single"/>
                  <w:lang w:val="ru-RU"/>
                </w:rPr>
                <w:t>2</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99</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409</w:t>
              </w:r>
              <w:r>
                <w:rPr>
                  <w:rFonts w:ascii="Times New Roman" w:hAnsi="Times New Roman"/>
                  <w:color w:val="0000FF"/>
                  <w:u w:val="single"/>
                </w:rPr>
                <w:t>d</w:t>
              </w:r>
              <w:r w:rsidRPr="00293A49">
                <w:rPr>
                  <w:rFonts w:ascii="Times New Roman" w:hAnsi="Times New Roman"/>
                  <w:color w:val="0000FF"/>
                  <w:u w:val="single"/>
                  <w:lang w:val="ru-RU"/>
                </w:rPr>
                <w:t>0</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100</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475</w:t>
              </w:r>
              <w:r>
                <w:rPr>
                  <w:rFonts w:ascii="Times New Roman" w:hAnsi="Times New Roman"/>
                  <w:color w:val="0000FF"/>
                  <w:u w:val="single"/>
                </w:rPr>
                <w:t>aa</w:t>
              </w:r>
            </w:hyperlink>
          </w:p>
        </w:tc>
      </w:tr>
      <w:tr w:rsidR="00A209AD" w:rsidRPr="00B50D88">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101</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293A49">
                <w:rPr>
                  <w:rFonts w:ascii="Times New Roman" w:hAnsi="Times New Roman"/>
                  <w:color w:val="0000FF"/>
                  <w:u w:val="single"/>
                  <w:lang w:val="ru-RU"/>
                </w:rPr>
                <w:t>://</w:t>
              </w:r>
              <w:r>
                <w:rPr>
                  <w:rFonts w:ascii="Times New Roman" w:hAnsi="Times New Roman"/>
                  <w:color w:val="0000FF"/>
                  <w:u w:val="single"/>
                </w:rPr>
                <w:t>m</w:t>
              </w:r>
              <w:r w:rsidRPr="00293A49">
                <w:rPr>
                  <w:rFonts w:ascii="Times New Roman" w:hAnsi="Times New Roman"/>
                  <w:color w:val="0000FF"/>
                  <w:u w:val="single"/>
                  <w:lang w:val="ru-RU"/>
                </w:rPr>
                <w:t>.</w:t>
              </w:r>
              <w:r>
                <w:rPr>
                  <w:rFonts w:ascii="Times New Roman" w:hAnsi="Times New Roman"/>
                  <w:color w:val="0000FF"/>
                  <w:u w:val="single"/>
                </w:rPr>
                <w:t>edsoo</w:t>
              </w:r>
              <w:r w:rsidRPr="00293A49">
                <w:rPr>
                  <w:rFonts w:ascii="Times New Roman" w:hAnsi="Times New Roman"/>
                  <w:color w:val="0000FF"/>
                  <w:u w:val="single"/>
                  <w:lang w:val="ru-RU"/>
                </w:rPr>
                <w:t>.</w:t>
              </w:r>
              <w:r>
                <w:rPr>
                  <w:rFonts w:ascii="Times New Roman" w:hAnsi="Times New Roman"/>
                  <w:color w:val="0000FF"/>
                  <w:u w:val="single"/>
                </w:rPr>
                <w:t>ru</w:t>
              </w:r>
              <w:r w:rsidRPr="00293A49">
                <w:rPr>
                  <w:rFonts w:ascii="Times New Roman" w:hAnsi="Times New Roman"/>
                  <w:color w:val="0000FF"/>
                  <w:u w:val="single"/>
                  <w:lang w:val="ru-RU"/>
                </w:rPr>
                <w:t>/8</w:t>
              </w:r>
              <w:r>
                <w:rPr>
                  <w:rFonts w:ascii="Times New Roman" w:hAnsi="Times New Roman"/>
                  <w:color w:val="0000FF"/>
                  <w:u w:val="single"/>
                </w:rPr>
                <w:t>bc</w:t>
              </w:r>
              <w:r w:rsidRPr="00293A49">
                <w:rPr>
                  <w:rFonts w:ascii="Times New Roman" w:hAnsi="Times New Roman"/>
                  <w:color w:val="0000FF"/>
                  <w:u w:val="single"/>
                  <w:lang w:val="ru-RU"/>
                </w:rPr>
                <w:t>476</w:t>
              </w:r>
              <w:r>
                <w:rPr>
                  <w:rFonts w:ascii="Times New Roman" w:hAnsi="Times New Roman"/>
                  <w:color w:val="0000FF"/>
                  <w:u w:val="single"/>
                </w:rPr>
                <w:t>c</w:t>
              </w:r>
              <w:r w:rsidRPr="00293A49">
                <w:rPr>
                  <w:rFonts w:ascii="Times New Roman" w:hAnsi="Times New Roman"/>
                  <w:color w:val="0000FF"/>
                  <w:u w:val="single"/>
                  <w:lang w:val="ru-RU"/>
                </w:rPr>
                <w:t>2</w:t>
              </w:r>
            </w:hyperlink>
          </w:p>
        </w:tc>
      </w:tr>
      <w:tr w:rsidR="00A209AD">
        <w:trPr>
          <w:trHeight w:val="144"/>
          <w:tblCellSpacing w:w="0" w:type="dxa"/>
        </w:trPr>
        <w:tc>
          <w:tcPr>
            <w:tcW w:w="805" w:type="dxa"/>
            <w:tcMar>
              <w:top w:w="50" w:type="dxa"/>
              <w:left w:w="100" w:type="dxa"/>
            </w:tcMar>
            <w:vAlign w:val="center"/>
          </w:tcPr>
          <w:p w:rsidR="00A209AD" w:rsidRDefault="00B90E88">
            <w:pPr>
              <w:spacing w:after="0"/>
            </w:pPr>
            <w:r>
              <w:rPr>
                <w:rFonts w:ascii="Times New Roman" w:hAnsi="Times New Roman"/>
                <w:color w:val="000000"/>
                <w:sz w:val="24"/>
              </w:rPr>
              <w:t>102</w:t>
            </w:r>
          </w:p>
        </w:tc>
        <w:tc>
          <w:tcPr>
            <w:tcW w:w="3344" w:type="dxa"/>
            <w:tcMar>
              <w:top w:w="50" w:type="dxa"/>
              <w:left w:w="100" w:type="dxa"/>
            </w:tcMar>
            <w:vAlign w:val="center"/>
          </w:tcPr>
          <w:p w:rsidR="00A209AD" w:rsidRDefault="00B90E88">
            <w:pPr>
              <w:spacing w:after="0"/>
              <w:ind w:left="135"/>
            </w:pPr>
            <w:r w:rsidRPr="00293A4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1497"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1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0 </w:t>
            </w:r>
          </w:p>
        </w:tc>
        <w:tc>
          <w:tcPr>
            <w:tcW w:w="2752" w:type="dxa"/>
            <w:tcMar>
              <w:top w:w="50" w:type="dxa"/>
              <w:left w:w="100" w:type="dxa"/>
            </w:tcMar>
            <w:vAlign w:val="center"/>
          </w:tcPr>
          <w:p w:rsidR="00A209AD" w:rsidRDefault="00A209AD">
            <w:pPr>
              <w:spacing w:after="0"/>
              <w:ind w:left="135"/>
            </w:pPr>
          </w:p>
        </w:tc>
      </w:tr>
      <w:tr w:rsidR="00A209AD">
        <w:trPr>
          <w:trHeight w:val="144"/>
          <w:tblCellSpacing w:w="0" w:type="dxa"/>
        </w:trPr>
        <w:tc>
          <w:tcPr>
            <w:tcW w:w="0" w:type="auto"/>
            <w:gridSpan w:val="2"/>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color w:val="000000"/>
                <w:sz w:val="24"/>
                <w:lang w:val="ru-RU"/>
              </w:rPr>
              <w:t>ОБЩЕЕ КОЛИЧЕСТВО ЧАСОВ ПО ПРОГРАММЕ</w:t>
            </w:r>
          </w:p>
        </w:tc>
        <w:tc>
          <w:tcPr>
            <w:tcW w:w="2352" w:type="dxa"/>
            <w:tcMar>
              <w:top w:w="50" w:type="dxa"/>
              <w:left w:w="100" w:type="dxa"/>
            </w:tcMar>
            <w:vAlign w:val="center"/>
          </w:tcPr>
          <w:p w:rsidR="00A209AD" w:rsidRDefault="00B90E88">
            <w:pPr>
              <w:spacing w:after="0"/>
              <w:ind w:left="135"/>
              <w:jc w:val="center"/>
            </w:pPr>
            <w:r w:rsidRPr="00293A49">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303" w:type="dxa"/>
            <w:tcMar>
              <w:top w:w="50" w:type="dxa"/>
              <w:left w:w="100" w:type="dxa"/>
            </w:tcMar>
            <w:vAlign w:val="center"/>
          </w:tcPr>
          <w:p w:rsidR="00A209AD" w:rsidRDefault="00B90E88">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A209AD" w:rsidRDefault="00A209AD"/>
        </w:tc>
      </w:tr>
    </w:tbl>
    <w:p w:rsidR="00A209AD" w:rsidRDefault="00A209AD">
      <w:pPr>
        <w:sectPr w:rsidR="00A209AD">
          <w:pgSz w:w="16383" w:h="11906" w:orient="landscape"/>
          <w:pgMar w:top="1134" w:right="850" w:bottom="1134" w:left="1701" w:header="720" w:footer="720" w:gutter="0"/>
          <w:cols w:space="720"/>
        </w:sectPr>
      </w:pPr>
    </w:p>
    <w:p w:rsidR="00A209AD" w:rsidRDefault="00A209AD">
      <w:pPr>
        <w:sectPr w:rsidR="00A209AD">
          <w:pgSz w:w="16383" w:h="11906" w:orient="landscape"/>
          <w:pgMar w:top="1134" w:right="850" w:bottom="1134" w:left="1701" w:header="720" w:footer="720" w:gutter="0"/>
          <w:cols w:space="720"/>
        </w:sectPr>
      </w:pPr>
      <w:bookmarkStart w:id="97" w:name="block-56791831"/>
    </w:p>
    <w:bookmarkEnd w:id="97"/>
    <w:p w:rsidR="00A209AD" w:rsidRPr="00293A49" w:rsidRDefault="00B90E88">
      <w:pPr>
        <w:spacing w:before="199" w:after="199" w:line="336" w:lineRule="auto"/>
        <w:ind w:left="120"/>
        <w:jc w:val="both"/>
        <w:rPr>
          <w:lang w:val="ru-RU"/>
        </w:rPr>
      </w:pPr>
      <w:r w:rsidRPr="00293A49">
        <w:rPr>
          <w:rFonts w:ascii="Times New Roman" w:hAnsi="Times New Roman"/>
          <w:b/>
          <w:color w:val="000000"/>
          <w:sz w:val="28"/>
          <w:lang w:val="ru-RU"/>
        </w:rPr>
        <w:t>ПРОВЕРЯЕМЫЕ ТРЕБОВАНИЯ К РЕЗУЛЬТАТАМ ОСВОЕНИЯ ОСНОВНОЙ ОБРАЗОВАТЕЛЬНОЙ ПРОГРАММЫ</w:t>
      </w:r>
    </w:p>
    <w:p w:rsidR="00A209AD" w:rsidRPr="00293A49" w:rsidRDefault="00A209AD">
      <w:pPr>
        <w:spacing w:before="199" w:after="199" w:line="336" w:lineRule="auto"/>
        <w:ind w:left="120"/>
        <w:jc w:val="both"/>
        <w:rPr>
          <w:lang w:val="ru-RU"/>
        </w:rPr>
      </w:pPr>
    </w:p>
    <w:p w:rsidR="00A209AD" w:rsidRDefault="00B90E88">
      <w:pPr>
        <w:spacing w:before="199" w:after="199" w:line="336" w:lineRule="auto"/>
        <w:ind w:left="120"/>
      </w:pPr>
      <w:r>
        <w:rPr>
          <w:rFonts w:ascii="Times New Roman" w:hAnsi="Times New Roman"/>
          <w:b/>
          <w:color w:val="000000"/>
          <w:sz w:val="28"/>
        </w:rPr>
        <w:t>5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8"/>
        <w:gridCol w:w="7687"/>
      </w:tblGrid>
      <w:tr w:rsidR="00A209AD" w:rsidRPr="00B50D88">
        <w:trPr>
          <w:trHeight w:val="144"/>
          <w:tblCellSpacing w:w="0" w:type="dxa"/>
        </w:trPr>
        <w:tc>
          <w:tcPr>
            <w:tcW w:w="1896"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темы и сюжеты произведений, образы персонажей</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A209AD">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rsidR="00A209AD" w:rsidRDefault="00B90E88">
            <w:pPr>
              <w:spacing w:after="0" w:line="312" w:lineRule="auto"/>
              <w:ind w:left="228"/>
              <w:jc w:val="both"/>
            </w:pPr>
            <w:r w:rsidRPr="00293A49">
              <w:rPr>
                <w:rFonts w:ascii="Times New Roman" w:hAnsi="Times New Roman"/>
                <w:color w:val="000000"/>
                <w:sz w:val="24"/>
                <w:lang w:val="ru-RU"/>
              </w:rPr>
              <w:t xml:space="preserve">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5</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A209AD" w:rsidRPr="00B50D88">
        <w:trPr>
          <w:trHeight w:val="144"/>
          <w:tblCellSpacing w:w="0" w:type="dxa"/>
        </w:trPr>
        <w:tc>
          <w:tcPr>
            <w:tcW w:w="1896"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209AD" w:rsidRPr="00293A49" w:rsidRDefault="00A209AD">
      <w:pPr>
        <w:spacing w:after="0"/>
        <w:ind w:left="120"/>
        <w:rPr>
          <w:lang w:val="ru-RU"/>
        </w:rPr>
      </w:pPr>
    </w:p>
    <w:p w:rsidR="00A209AD" w:rsidRDefault="00B90E88">
      <w:pPr>
        <w:spacing w:before="199" w:after="199" w:line="336" w:lineRule="auto"/>
        <w:ind w:left="120"/>
      </w:pPr>
      <w:r>
        <w:rPr>
          <w:rFonts w:ascii="Times New Roman" w:hAnsi="Times New Roman"/>
          <w:b/>
          <w:color w:val="000000"/>
          <w:sz w:val="28"/>
        </w:rPr>
        <w:t>6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6"/>
        <w:gridCol w:w="7709"/>
      </w:tblGrid>
      <w:tr w:rsidR="00A209AD" w:rsidRPr="00B50D88">
        <w:trPr>
          <w:trHeight w:val="144"/>
          <w:tblCellSpacing w:w="0" w:type="dxa"/>
        </w:trPr>
        <w:tc>
          <w:tcPr>
            <w:tcW w:w="1780"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209AD">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A209AD" w:rsidRDefault="00B90E88">
            <w:pPr>
              <w:spacing w:after="0" w:line="312" w:lineRule="auto"/>
              <w:ind w:left="228"/>
              <w:jc w:val="both"/>
            </w:pPr>
            <w:r w:rsidRPr="00293A49">
              <w:rPr>
                <w:rFonts w:ascii="Times New Roman" w:hAnsi="Times New Roman"/>
                <w:color w:val="000000"/>
                <w:sz w:val="24"/>
                <w:lang w:val="ru-RU"/>
              </w:rPr>
              <w:t xml:space="preserve">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rsidR="00A209AD" w:rsidRPr="00293A49" w:rsidRDefault="00A209AD">
      <w:pPr>
        <w:spacing w:after="0" w:line="336" w:lineRule="auto"/>
        <w:ind w:left="120"/>
        <w:rPr>
          <w:lang w:val="ru-RU"/>
        </w:rPr>
      </w:pPr>
    </w:p>
    <w:p w:rsidR="00A209AD" w:rsidRDefault="00B90E88">
      <w:pPr>
        <w:spacing w:before="199" w:after="199"/>
        <w:ind w:left="120"/>
      </w:pPr>
      <w:r>
        <w:rPr>
          <w:rFonts w:ascii="Times New Roman" w:hAnsi="Times New Roman"/>
          <w:b/>
          <w:color w:val="000000"/>
          <w:sz w:val="28"/>
        </w:rPr>
        <w:t>7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8"/>
      </w:tblGrid>
      <w:tr w:rsidR="00A209AD" w:rsidRPr="00B50D88">
        <w:trPr>
          <w:trHeight w:val="144"/>
          <w:tblCellSpacing w:w="0" w:type="dxa"/>
        </w:trPr>
        <w:tc>
          <w:tcPr>
            <w:tcW w:w="1895"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209AD">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A209AD" w:rsidRDefault="00B90E88">
            <w:pPr>
              <w:spacing w:after="0" w:line="312" w:lineRule="auto"/>
              <w:ind w:left="228"/>
              <w:jc w:val="both"/>
            </w:pPr>
            <w:r w:rsidRPr="00293A49">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8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6"/>
        <w:gridCol w:w="7709"/>
      </w:tblGrid>
      <w:tr w:rsidR="00A209AD" w:rsidRPr="00B50D88">
        <w:trPr>
          <w:trHeight w:val="144"/>
          <w:tblCellSpacing w:w="0" w:type="dxa"/>
        </w:trPr>
        <w:tc>
          <w:tcPr>
            <w:tcW w:w="1780"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A209AD">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rsidR="00A209AD" w:rsidRDefault="00B90E88">
            <w:pPr>
              <w:spacing w:after="0" w:line="312" w:lineRule="auto"/>
              <w:ind w:left="228"/>
              <w:jc w:val="both"/>
            </w:pPr>
            <w:r w:rsidRPr="00293A49">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A209AD" w:rsidRPr="00B50D88">
        <w:trPr>
          <w:trHeight w:val="144"/>
          <w:tblCellSpacing w:w="0" w:type="dxa"/>
        </w:trPr>
        <w:tc>
          <w:tcPr>
            <w:tcW w:w="1780"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9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8"/>
      </w:tblGrid>
      <w:tr w:rsidR="00A209AD" w:rsidRPr="00B50D88">
        <w:trPr>
          <w:trHeight w:val="144"/>
          <w:tblCellSpacing w:w="0" w:type="dxa"/>
        </w:trPr>
        <w:tc>
          <w:tcPr>
            <w:tcW w:w="1895"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rsidR="00A209AD" w:rsidRPr="00293A49" w:rsidRDefault="00B90E88">
            <w:pPr>
              <w:spacing w:after="0"/>
              <w:ind w:left="135"/>
              <w:rPr>
                <w:lang w:val="ru-RU"/>
              </w:rPr>
            </w:pPr>
            <w:r w:rsidRPr="00293A49">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3.3</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A209AD">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rsidR="00A209AD" w:rsidRDefault="00B90E88">
            <w:pPr>
              <w:spacing w:after="0" w:line="312" w:lineRule="auto"/>
              <w:ind w:left="228"/>
              <w:jc w:val="both"/>
            </w:pPr>
            <w:r w:rsidRPr="00293A49">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A209AD" w:rsidRPr="00B50D88">
        <w:trPr>
          <w:trHeight w:val="144"/>
          <w:tblCellSpacing w:w="0" w:type="dxa"/>
        </w:trPr>
        <w:tc>
          <w:tcPr>
            <w:tcW w:w="1895" w:type="dxa"/>
            <w:tcMar>
              <w:top w:w="50" w:type="dxa"/>
              <w:left w:w="100" w:type="dxa"/>
            </w:tcMar>
            <w:vAlign w:val="center"/>
          </w:tcPr>
          <w:p w:rsidR="00A209AD" w:rsidRDefault="00B90E88">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rsidR="00A209AD" w:rsidRPr="00293A49" w:rsidRDefault="00B90E88">
            <w:pPr>
              <w:spacing w:after="0" w:line="312" w:lineRule="auto"/>
              <w:ind w:left="228"/>
              <w:jc w:val="both"/>
              <w:rPr>
                <w:lang w:val="ru-RU"/>
              </w:rPr>
            </w:pPr>
            <w:r w:rsidRPr="00293A49">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rsidR="00A209AD" w:rsidRPr="00293A49" w:rsidRDefault="00A209AD">
      <w:pPr>
        <w:spacing w:after="0"/>
        <w:ind w:left="120"/>
        <w:rPr>
          <w:lang w:val="ru-RU"/>
        </w:rPr>
      </w:pP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98" w:name="block-56791835"/>
    </w:p>
    <w:bookmarkEnd w:id="98"/>
    <w:p w:rsidR="00A209AD" w:rsidRDefault="00B90E88">
      <w:pPr>
        <w:spacing w:before="199" w:after="199"/>
        <w:ind w:left="120"/>
      </w:pPr>
      <w:r>
        <w:rPr>
          <w:rFonts w:ascii="Times New Roman" w:hAnsi="Times New Roman"/>
          <w:b/>
          <w:color w:val="000000"/>
          <w:sz w:val="28"/>
        </w:rPr>
        <w:t>ПРОВЕРЯЕМЫЕ ЭЛЕМЕНТЫ СОДЕРЖАНИЯ</w:t>
      </w:r>
    </w:p>
    <w:p w:rsidR="00A209AD" w:rsidRDefault="00A209AD">
      <w:pPr>
        <w:spacing w:before="199" w:after="199"/>
        <w:ind w:left="120"/>
      </w:pPr>
    </w:p>
    <w:p w:rsidR="00A209AD" w:rsidRDefault="00B90E88">
      <w:pPr>
        <w:spacing w:before="199" w:after="199"/>
        <w:ind w:left="120"/>
      </w:pPr>
      <w:r>
        <w:rPr>
          <w:rFonts w:ascii="Times New Roman" w:hAnsi="Times New Roman"/>
          <w:b/>
          <w:color w:val="000000"/>
          <w:sz w:val="28"/>
        </w:rPr>
        <w:t>5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1"/>
        <w:gridCol w:w="8634"/>
      </w:tblGrid>
      <w:tr w:rsidR="00A209AD">
        <w:trPr>
          <w:trHeight w:val="144"/>
          <w:tblCellSpacing w:w="0" w:type="dxa"/>
        </w:trPr>
        <w:tc>
          <w:tcPr>
            <w:tcW w:w="106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Мифология</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Мифы народов России и мира</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Фольклор</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Малые жанры: пословицы, поговорки, загадки</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Сказки народов России и народов мира (не менее трёх)</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Стихотворения «Зимнее утро», «Зимний вечер», «Няне» и другие по выбору</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«Сказка о мёртвой царевне и о семи богатырях»</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Стихотворение «Бородино»</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И.С. Тургенев. Рассказ «Муму»</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Л.Н. Толстой. Рассказ «Кавказский пленник»</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Литература XIX – ХХ вв.</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293A49">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293A49">
              <w:rPr>
                <w:rFonts w:ascii="Times New Roman" w:hAnsi="Times New Roman"/>
                <w:color w:val="000000"/>
                <w:sz w:val="24"/>
                <w:lang w:val="ru-RU"/>
              </w:rPr>
              <w:t xml:space="preserve"> – </w:t>
            </w:r>
            <w:r>
              <w:rPr>
                <w:rFonts w:ascii="Times New Roman" w:hAnsi="Times New Roman"/>
                <w:color w:val="000000"/>
                <w:sz w:val="24"/>
              </w:rPr>
              <w:t>XX</w:t>
            </w:r>
            <w:r w:rsidRPr="00293A49">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«Лёля и Минька», «Ёлка», «Золотые слова», «Встреча» </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5.3</w:t>
            </w:r>
          </w:p>
        </w:tc>
        <w:tc>
          <w:tcPr>
            <w:tcW w:w="13457"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В.П. Астафьев. Рассказ «Васюткино озеро»</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Литература народов Российской Федерации</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Зарубежная литература</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A209AD">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A209AD" w:rsidRPr="00B50D88">
        <w:trPr>
          <w:trHeight w:val="144"/>
          <w:tblCellSpacing w:w="0" w:type="dxa"/>
        </w:trPr>
        <w:tc>
          <w:tcPr>
            <w:tcW w:w="1062"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свёрток», Дж. Лондон «Белый клык», Дж. Р. Киплинг «Маугли», «Рикки-Тикки-Тави» </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6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A209AD">
        <w:trPr>
          <w:trHeight w:val="144"/>
          <w:tblCellSpacing w:w="0" w:type="dxa"/>
        </w:trPr>
        <w:tc>
          <w:tcPr>
            <w:tcW w:w="667"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Античная литература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Гомер. Поэмы. «Илиада», «Одиссея» (фрагменты)</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Фольклор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Древнерусская литература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Роман «Дубровский»</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И.С. Тургенев. Рассказ «Бежин луг»</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Н.С. Лесков. Сказ «Левша»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Л.Н. Толстой. Повесть «Детство» (главы)</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А.И. Куприн. Рассказ «Чудесный доктор»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293A49">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В.Г. Распутин. Рассказ «Уроки французского»</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Литература народов Российской Федерации</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Зарубежная литература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Д. Дефо «Робинзон Крузо» (главы по выбору)</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Дж. Свифт «Путешествия Гулливера» (главы по выбору)</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7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A209AD">
        <w:trPr>
          <w:trHeight w:val="144"/>
          <w:tblCellSpacing w:w="0" w:type="dxa"/>
        </w:trPr>
        <w:tc>
          <w:tcPr>
            <w:tcW w:w="570"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Древнерусская литература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«Повести Белкина» («Станционный смотритель»)</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Поэма «Полтава» (фрагмент)</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Повесть «Тарас Бульба»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Л.Н. Толстой. Рассказ «После бала»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293A49">
              <w:rPr>
                <w:rFonts w:ascii="Times New Roman" w:hAnsi="Times New Roman"/>
                <w:color w:val="000000"/>
                <w:sz w:val="24"/>
                <w:lang w:val="ru-RU"/>
              </w:rPr>
              <w:t xml:space="preserve"> – начала </w:t>
            </w:r>
            <w:r>
              <w:rPr>
                <w:rFonts w:ascii="Times New Roman" w:hAnsi="Times New Roman"/>
                <w:color w:val="000000"/>
                <w:sz w:val="24"/>
              </w:rPr>
              <w:t>XX</w:t>
            </w:r>
            <w:r w:rsidRPr="00293A49">
              <w:rPr>
                <w:rFonts w:ascii="Times New Roman" w:hAnsi="Times New Roman"/>
                <w:color w:val="000000"/>
                <w:sz w:val="24"/>
                <w:lang w:val="ru-RU"/>
              </w:rPr>
              <w:t xml:space="preserve"> в.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4.1</w:t>
            </w:r>
          </w:p>
        </w:tc>
        <w:tc>
          <w:tcPr>
            <w:tcW w:w="13902"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293A49">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A209AD">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Зарубежная литература</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 Сервантес. Роман «Хитроумный идальго Дон Кихот Ламанчский» (главы)</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A209AD" w:rsidRPr="00B50D88">
        <w:trPr>
          <w:trHeight w:val="144"/>
          <w:tblCellSpacing w:w="0" w:type="dxa"/>
        </w:trPr>
        <w:tc>
          <w:tcPr>
            <w:tcW w:w="570"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Антуан де Сент-Экзюпери. Повесть-сказка «Маленький принц»</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8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1"/>
        <w:gridCol w:w="8804"/>
      </w:tblGrid>
      <w:tr w:rsidR="00A209AD">
        <w:trPr>
          <w:trHeight w:val="144"/>
          <w:tblCellSpacing w:w="0" w:type="dxa"/>
        </w:trPr>
        <w:tc>
          <w:tcPr>
            <w:tcW w:w="667"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Древнерусская литература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Литература XVIII в.</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Д.И. Фонвизин. Комедия «Недоросль»</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Роман «Капитанская дочка»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Поэма «Мцыри»</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Повесть «Шинель»</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Комедия «Ревизор»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Ф.М. Достоевский. «Бедные люди», «Белые ночи» (одно произведение по выбору)</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293A49">
              <w:rPr>
                <w:rFonts w:ascii="Times New Roman" w:hAnsi="Times New Roman"/>
                <w:color w:val="000000"/>
                <w:sz w:val="24"/>
                <w:lang w:val="ru-RU"/>
              </w:rPr>
              <w:t xml:space="preserve"> в.</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А.Н. Толстой. Рассказ «Русский характер»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М.А. Шолохов. Рассказ «Судьба человека»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А.И. Солженицын. Рассказ «Матрёнин двор»</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293A49">
              <w:rPr>
                <w:rFonts w:ascii="Times New Roman" w:hAnsi="Times New Roman"/>
                <w:color w:val="000000"/>
                <w:sz w:val="24"/>
                <w:lang w:val="ru-RU"/>
              </w:rPr>
              <w:t xml:space="preserve"> – начала </w:t>
            </w:r>
            <w:r>
              <w:rPr>
                <w:rFonts w:ascii="Times New Roman" w:hAnsi="Times New Roman"/>
                <w:color w:val="000000"/>
                <w:sz w:val="24"/>
              </w:rPr>
              <w:t>XXI</w:t>
            </w:r>
            <w:r w:rsidRPr="00293A49">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293A49">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293A49">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A209AD">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Зарубежная литература</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У. Шекспир. Трагедия «Ромео и Джульетта» (фрагменты по выбору)</w:t>
            </w:r>
          </w:p>
        </w:tc>
      </w:tr>
      <w:tr w:rsidR="00A209AD" w:rsidRPr="00B50D88">
        <w:trPr>
          <w:trHeight w:val="144"/>
          <w:tblCellSpacing w:w="0" w:type="dxa"/>
        </w:trPr>
        <w:tc>
          <w:tcPr>
            <w:tcW w:w="667"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Ж.-Б. Мольер. Комедия «Мещанин во дворянстве» (фрагменты по выбору)</w:t>
            </w:r>
          </w:p>
        </w:tc>
      </w:tr>
    </w:tbl>
    <w:p w:rsidR="00A209AD" w:rsidRPr="00293A49" w:rsidRDefault="00A209AD">
      <w:pPr>
        <w:spacing w:after="0"/>
        <w:ind w:left="120"/>
        <w:rPr>
          <w:lang w:val="ru-RU"/>
        </w:rPr>
      </w:pPr>
    </w:p>
    <w:p w:rsidR="00A209AD" w:rsidRDefault="00B90E88">
      <w:pPr>
        <w:spacing w:before="199" w:after="199"/>
        <w:ind w:left="120"/>
      </w:pPr>
      <w:r>
        <w:rPr>
          <w:rFonts w:ascii="Times New Roman" w:hAnsi="Times New Roman"/>
          <w:b/>
          <w:color w:val="000000"/>
          <w:sz w:val="28"/>
        </w:rPr>
        <w:t>9 КЛАСС</w:t>
      </w:r>
    </w:p>
    <w:p w:rsidR="00A209AD" w:rsidRDefault="00A209AD">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8748"/>
      </w:tblGrid>
      <w:tr w:rsidR="00A209AD">
        <w:trPr>
          <w:trHeight w:val="144"/>
          <w:tblCellSpacing w:w="0" w:type="dxa"/>
        </w:trPr>
        <w:tc>
          <w:tcPr>
            <w:tcW w:w="858"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Древнерусская литература</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«Слово о полку Игореве»</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Литература XVIII в.</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Н.М. Карамзин. Повесть «Бедная Лиза»</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Грибоедов. Комедия «Горе от ума»</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Поэма «Медный всадник»</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Роман в стихах «Евгений Онегин»</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Роман «Герой нашего времени»</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Поэма «Мёртвые души»</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Зарубежная литература</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Данте Алигьери. «Божественная комедия» (не менее двух фрагментов по выбору)</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У. Шекспир. Трагедия «Гамлет» (не менее двух фрагментов по выбору)</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И. Гёте. Трагедия «Фауст» (не менее двух фрагментов по выбору)</w:t>
            </w:r>
          </w:p>
        </w:tc>
      </w:tr>
      <w:tr w:rsidR="00A209AD">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rsidR="00A209AD" w:rsidRDefault="00B90E88">
            <w:pPr>
              <w:spacing w:after="0" w:line="336" w:lineRule="auto"/>
              <w:ind w:left="228"/>
              <w:jc w:val="both"/>
            </w:pPr>
            <w:r w:rsidRPr="00293A49">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A209AD" w:rsidRPr="00B50D88">
        <w:trPr>
          <w:trHeight w:val="144"/>
          <w:tblCellSpacing w:w="0" w:type="dxa"/>
        </w:trPr>
        <w:tc>
          <w:tcPr>
            <w:tcW w:w="858"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293A49">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rsidR="00A209AD" w:rsidRPr="00293A49" w:rsidRDefault="00A209AD">
      <w:pPr>
        <w:rPr>
          <w:lang w:val="ru-RU"/>
        </w:rPr>
        <w:sectPr w:rsidR="00A209AD" w:rsidRPr="00293A49">
          <w:pgSz w:w="11906" w:h="16383"/>
          <w:pgMar w:top="1134" w:right="850" w:bottom="1134" w:left="1701" w:header="720" w:footer="720" w:gutter="0"/>
          <w:cols w:space="720"/>
        </w:sectPr>
      </w:pPr>
      <w:bookmarkStart w:id="99" w:name="block-56791837"/>
    </w:p>
    <w:bookmarkEnd w:id="99"/>
    <w:p w:rsidR="00A209AD" w:rsidRPr="00293A49" w:rsidRDefault="00B90E88">
      <w:pPr>
        <w:spacing w:before="199" w:after="199" w:line="336" w:lineRule="auto"/>
        <w:ind w:left="120"/>
        <w:rPr>
          <w:lang w:val="ru-RU"/>
        </w:rPr>
      </w:pPr>
      <w:r w:rsidRPr="00293A49">
        <w:rPr>
          <w:rFonts w:ascii="Times New Roman" w:hAnsi="Times New Roman"/>
          <w:b/>
          <w:color w:val="000000"/>
          <w:sz w:val="28"/>
          <w:lang w:val="ru-RU"/>
        </w:rPr>
        <w:t>ПРОВЕРЯЕМЫЕ НА ОГЭ ПО ЛИТЕРАТУРЕ ТРЕБОВАНИЯ К РЕЗУЛЬТАТАМ ОСВОЕНИЯ ОСНОВНОЙ ОБРАЗОВАТЕЛЬНОЙ ПРОГРАММЫ ОСНОВНОГО ОБЩЕГО ОБРАЗОВАНИЯ</w:t>
      </w:r>
    </w:p>
    <w:p w:rsidR="00A209AD" w:rsidRPr="00293A49" w:rsidRDefault="00A209AD">
      <w:pPr>
        <w:spacing w:after="0" w:line="336" w:lineRule="auto"/>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2"/>
      </w:tblGrid>
      <w:tr w:rsidR="00A209AD" w:rsidRPr="00B50D88">
        <w:trPr>
          <w:trHeight w:val="144"/>
          <w:tblCellSpacing w:w="0" w:type="dxa"/>
        </w:trPr>
        <w:tc>
          <w:tcPr>
            <w:tcW w:w="1881" w:type="dxa"/>
            <w:tcMar>
              <w:top w:w="50" w:type="dxa"/>
              <w:left w:w="100" w:type="dxa"/>
            </w:tcMar>
            <w:vAlign w:val="center"/>
          </w:tcPr>
          <w:p w:rsidR="00A209AD" w:rsidRDefault="00B90E88">
            <w:pPr>
              <w:spacing w:after="0"/>
              <w:ind w:left="101"/>
            </w:pPr>
            <w:r w:rsidRPr="00293A49">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rsidR="00A209AD" w:rsidRPr="00293A49" w:rsidRDefault="00B90E88">
            <w:pPr>
              <w:spacing w:after="0"/>
              <w:ind w:left="101"/>
              <w:rPr>
                <w:lang w:val="ru-RU"/>
              </w:rPr>
            </w:pPr>
            <w:r w:rsidRPr="00293A49">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pacing w:val="-2"/>
                <w:sz w:val="24"/>
                <w:lang w:val="ru-RU"/>
              </w:rPr>
              <w:t>Понимание специфики литературы</w:t>
            </w:r>
            <w:r w:rsidRPr="00293A49">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pacing w:val="-6"/>
                <w:sz w:val="24"/>
                <w:lang w:val="ru-RU"/>
              </w:rPr>
              <w:t>Овладение умениями эстетического</w:t>
            </w:r>
            <w:r w:rsidRPr="00293A49">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293A49">
              <w:rPr>
                <w:rFonts w:ascii="Times New Roman" w:hAnsi="Times New Roman"/>
                <w:color w:val="000000"/>
                <w:spacing w:val="-4"/>
                <w:sz w:val="24"/>
                <w:lang w:val="ru-RU"/>
              </w:rPr>
              <w:t>собственных оценок и наблюдений</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Умение рассматривать изученные произведения в рамках историко-</w:t>
            </w:r>
            <w:r w:rsidRPr="00293A49">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293A49">
              <w:rPr>
                <w:rFonts w:ascii="Times New Roman" w:hAnsi="Times New Roman"/>
                <w:color w:val="000000"/>
                <w:sz w:val="24"/>
                <w:lang w:val="ru-RU"/>
              </w:rPr>
              <w:t xml:space="preserve">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6</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A209AD" w:rsidRPr="00B50D88">
        <w:trPr>
          <w:trHeight w:val="144"/>
          <w:tblCellSpacing w:w="0" w:type="dxa"/>
        </w:trPr>
        <w:tc>
          <w:tcPr>
            <w:tcW w:w="1881" w:type="dxa"/>
            <w:tcMar>
              <w:top w:w="50" w:type="dxa"/>
              <w:left w:w="100" w:type="dxa"/>
            </w:tcMar>
            <w:vAlign w:val="center"/>
          </w:tcPr>
          <w:p w:rsidR="00A209AD" w:rsidRDefault="00B90E88">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rsidR="00A209AD" w:rsidRPr="00293A49" w:rsidRDefault="00B90E88">
            <w:pPr>
              <w:spacing w:after="0" w:line="312" w:lineRule="auto"/>
              <w:ind w:left="194"/>
              <w:jc w:val="both"/>
              <w:rPr>
                <w:lang w:val="ru-RU"/>
              </w:rPr>
            </w:pPr>
            <w:r w:rsidRPr="00293A49">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rsidR="00A209AD" w:rsidRPr="00293A49" w:rsidRDefault="00A209AD">
      <w:pPr>
        <w:spacing w:after="0" w:line="336" w:lineRule="auto"/>
        <w:ind w:left="120"/>
        <w:rPr>
          <w:lang w:val="ru-RU"/>
        </w:rPr>
      </w:pP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100" w:name="block-56791838"/>
    </w:p>
    <w:bookmarkEnd w:id="100"/>
    <w:p w:rsidR="00A209AD" w:rsidRPr="00293A49" w:rsidRDefault="00B90E88">
      <w:pPr>
        <w:spacing w:before="199" w:after="199" w:line="336" w:lineRule="auto"/>
        <w:ind w:left="120"/>
        <w:rPr>
          <w:lang w:val="ru-RU"/>
        </w:rPr>
      </w:pPr>
      <w:r w:rsidRPr="00293A49">
        <w:rPr>
          <w:rFonts w:ascii="Times New Roman" w:hAnsi="Times New Roman"/>
          <w:b/>
          <w:color w:val="000000"/>
          <w:sz w:val="28"/>
          <w:lang w:val="ru-RU"/>
        </w:rPr>
        <w:t>ПЕРЕЧЕНЬ ЭЛЕМЕНТОВ СОДЕРЖАНИЯ, ПРОВЕРЯЕМЫХ НА ОГЭ ПО ЛИТЕРАТУРЕ</w:t>
      </w:r>
    </w:p>
    <w:p w:rsidR="00A209AD" w:rsidRPr="00293A49" w:rsidRDefault="00A209AD">
      <w:pPr>
        <w:spacing w:after="0" w:line="336" w:lineRule="auto"/>
        <w:ind w:left="120"/>
        <w:rPr>
          <w:lang w:val="ru-RU"/>
        </w:rPr>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8"/>
        <w:gridCol w:w="7847"/>
      </w:tblGrid>
      <w:tr w:rsidR="00A209AD">
        <w:trPr>
          <w:trHeight w:val="144"/>
          <w:tblCellSpacing w:w="0" w:type="dxa"/>
        </w:trPr>
        <w:tc>
          <w:tcPr>
            <w:tcW w:w="1561" w:type="dxa"/>
            <w:tcMar>
              <w:top w:w="50" w:type="dxa"/>
              <w:left w:w="100" w:type="dxa"/>
            </w:tcMar>
            <w:vAlign w:val="center"/>
          </w:tcPr>
          <w:p w:rsidR="00A209AD" w:rsidRDefault="00B90E88">
            <w:pPr>
              <w:spacing w:after="0"/>
              <w:ind w:left="135"/>
            </w:pPr>
            <w:r w:rsidRPr="00293A49">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rsidR="00A209AD" w:rsidRDefault="00B90E88">
            <w:pPr>
              <w:spacing w:after="0"/>
              <w:ind w:left="135"/>
            </w:pPr>
            <w:r>
              <w:rPr>
                <w:rFonts w:ascii="Times New Roman" w:hAnsi="Times New Roman"/>
                <w:b/>
                <w:color w:val="000000"/>
                <w:sz w:val="24"/>
              </w:rPr>
              <w:t xml:space="preserve"> Проверяемый элемент содержания </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«Слово о полку Игореве»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Д.И. Фонвизин. Комедия «Недоросль»</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Г.Р. Державин. Стихотворения</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Н.М. Карамзин. Повесть «Бедная Лиза»</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И.А. Крылов. Басни</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В.А. Жуковский. Стихотворения. Баллады</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Грибоедов. Комедия «Горе от ума»</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А.С. Пушкин. Стихотворения</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Роман в стихах «Евгений Онегин»</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«Повести Белкина» («Станционный смотритель»)</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Поэма «Медный всадник»</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А.С. Пушкин. Роман «Капитанская дочка»</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М.Ю. Лермонтов. Стихотворения</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###Par###15 15</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Поэма «Мцыри»</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М.Ю. Лермонтов. Роман «Герой нашего времени»</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Комедия «Ревизор»</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Повесть «Шинель»</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Н.В. Гоголь. Поэма «Мёртвые души»</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Поэзия пушкинской эпохи: Е.А. Баратынский, К.Н. Батюшков, А.А. Дельвиг, Н.М. Языков</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И.С. Тургенев. Одно произведение (повесть или рассказ) по выбору</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Н.С. Лесков. Одно произведение (повесть или рассказ) по выбору</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Ф.И. Тютчев.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А.А. Фет.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Н.А. Некрасов. Стихотворения</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Ф.М. Достоевский. Одно произведение (повесть или рассказ) по выбору</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###Par###31 31</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A.К. Толстой.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###Par###32 32</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И.А. Бунин.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А.А. Блок.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В.В. Маяковский.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С.А. Есенин.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Н.С. Гумилёв.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М.И. Цветаева.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О.Э. Мандельштам. Стихотворения</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Б.Л. Пастернак. Стихотворения</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А.И. Куприн (одно произведение по выбору)</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М.А. Шолохов. Рассказ «Судьба человека»</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В.М. Шукшин. Рассказы: «Чудик», «Стенька Разин», «Критики» и другие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А.И. Солженицын. Рассказ «Матрёнин двор»</w:t>
            </w:r>
          </w:p>
        </w:tc>
      </w:tr>
      <w:tr w:rsidR="00A209AD">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rsidR="00A209AD" w:rsidRDefault="00B90E88">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###Par###46 46</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293A49">
              <w:rPr>
                <w:rFonts w:ascii="Times New Roman" w:hAnsi="Times New Roman"/>
                <w:color w:val="000000"/>
                <w:sz w:val="24"/>
                <w:lang w:val="ru-RU"/>
              </w:rPr>
              <w:t xml:space="preserve"> – </w:t>
            </w:r>
            <w:r>
              <w:rPr>
                <w:rFonts w:ascii="Times New Roman" w:hAnsi="Times New Roman"/>
                <w:color w:val="000000"/>
                <w:sz w:val="24"/>
              </w:rPr>
              <w:t>XXI</w:t>
            </w:r>
            <w:r w:rsidRPr="00293A49">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293A49">
              <w:rPr>
                <w:rFonts w:ascii="Times New Roman" w:hAnsi="Times New Roman"/>
                <w:color w:val="000000"/>
                <w:sz w:val="24"/>
                <w:lang w:val="ru-RU"/>
              </w:rPr>
              <w:t>.</w:t>
            </w:r>
            <w:r>
              <w:rPr>
                <w:rFonts w:ascii="Times New Roman" w:hAnsi="Times New Roman"/>
                <w:color w:val="000000"/>
                <w:sz w:val="24"/>
              </w:rPr>
              <w:t>C</w:t>
            </w:r>
            <w:r w:rsidRPr="00293A49">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A209AD" w:rsidRPr="00B50D88">
        <w:trPr>
          <w:trHeight w:val="144"/>
          <w:tblCellSpacing w:w="0" w:type="dxa"/>
        </w:trPr>
        <w:tc>
          <w:tcPr>
            <w:tcW w:w="1561" w:type="dxa"/>
            <w:tcMar>
              <w:top w:w="50" w:type="dxa"/>
              <w:left w:w="100" w:type="dxa"/>
            </w:tcMar>
            <w:vAlign w:val="center"/>
          </w:tcPr>
          <w:p w:rsidR="00A209AD" w:rsidRDefault="00B90E88">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rsidR="00A209AD" w:rsidRPr="00293A49" w:rsidRDefault="00B90E88">
            <w:pPr>
              <w:spacing w:after="0" w:line="336" w:lineRule="auto"/>
              <w:ind w:left="228"/>
              <w:jc w:val="both"/>
              <w:rPr>
                <w:lang w:val="ru-RU"/>
              </w:rPr>
            </w:pPr>
            <w:r w:rsidRPr="00293A49">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rsidR="00A209AD" w:rsidRPr="00293A49" w:rsidRDefault="00A209AD">
      <w:pPr>
        <w:spacing w:after="0" w:line="336" w:lineRule="auto"/>
        <w:ind w:left="120"/>
        <w:rPr>
          <w:lang w:val="ru-RU"/>
        </w:rPr>
      </w:pP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101" w:name="block-56791839"/>
    </w:p>
    <w:bookmarkEnd w:id="101"/>
    <w:p w:rsidR="00A209AD" w:rsidRPr="00293A49" w:rsidRDefault="00B90E88">
      <w:pPr>
        <w:spacing w:after="0"/>
        <w:ind w:left="120"/>
        <w:rPr>
          <w:lang w:val="ru-RU"/>
        </w:rPr>
      </w:pPr>
      <w:r w:rsidRPr="00293A49">
        <w:rPr>
          <w:rFonts w:ascii="Times New Roman" w:hAnsi="Times New Roman"/>
          <w:b/>
          <w:color w:val="000000"/>
          <w:sz w:val="28"/>
          <w:lang w:val="ru-RU"/>
        </w:rPr>
        <w:t>УЧЕБНО-МЕТОДИЧЕСКОЕ ОБЕСПЕЧЕНИЕ ОБРАЗОВАТЕЛЬНОГО ПРОЦЕССА</w:t>
      </w:r>
    </w:p>
    <w:p w:rsidR="00A209AD" w:rsidRPr="00293A49" w:rsidRDefault="00B90E88">
      <w:pPr>
        <w:spacing w:after="0" w:line="480" w:lineRule="auto"/>
        <w:ind w:left="120"/>
        <w:rPr>
          <w:lang w:val="ru-RU"/>
        </w:rPr>
      </w:pPr>
      <w:r w:rsidRPr="00293A49">
        <w:rPr>
          <w:rFonts w:ascii="Times New Roman" w:hAnsi="Times New Roman"/>
          <w:b/>
          <w:color w:val="000000"/>
          <w:sz w:val="28"/>
          <w:lang w:val="ru-RU"/>
        </w:rPr>
        <w:t>ОБЯЗАТЕЛЬНЫЕ УЧЕБНЫЕ МАТЕРИАЛЫ ДЛЯ УЧЕНИКА</w:t>
      </w:r>
    </w:p>
    <w:p w:rsidR="00A209AD" w:rsidRPr="00293A49" w:rsidRDefault="00A209AD">
      <w:pPr>
        <w:spacing w:after="0" w:line="480" w:lineRule="auto"/>
        <w:ind w:left="120"/>
        <w:rPr>
          <w:lang w:val="ru-RU"/>
        </w:rPr>
      </w:pPr>
    </w:p>
    <w:p w:rsidR="00A209AD" w:rsidRPr="00293A49" w:rsidRDefault="00A209AD">
      <w:pPr>
        <w:spacing w:after="0" w:line="480" w:lineRule="auto"/>
        <w:ind w:left="120"/>
        <w:rPr>
          <w:lang w:val="ru-RU"/>
        </w:rPr>
      </w:pPr>
    </w:p>
    <w:p w:rsidR="00A209AD" w:rsidRPr="00293A49" w:rsidRDefault="00A209AD">
      <w:pPr>
        <w:spacing w:after="0"/>
        <w:ind w:left="120"/>
        <w:rPr>
          <w:lang w:val="ru-RU"/>
        </w:rPr>
      </w:pPr>
    </w:p>
    <w:p w:rsidR="00A209AD" w:rsidRPr="00293A49" w:rsidRDefault="00B90E88">
      <w:pPr>
        <w:spacing w:after="0" w:line="480" w:lineRule="auto"/>
        <w:ind w:left="120"/>
        <w:rPr>
          <w:lang w:val="ru-RU"/>
        </w:rPr>
      </w:pPr>
      <w:r w:rsidRPr="00293A49">
        <w:rPr>
          <w:rFonts w:ascii="Times New Roman" w:hAnsi="Times New Roman"/>
          <w:b/>
          <w:color w:val="000000"/>
          <w:sz w:val="28"/>
          <w:lang w:val="ru-RU"/>
        </w:rPr>
        <w:t>МЕТОДИЧЕСКИЕ МАТЕРИАЛЫ ДЛЯ УЧИТЕЛЯ</w:t>
      </w:r>
    </w:p>
    <w:p w:rsidR="00A209AD" w:rsidRPr="00293A49" w:rsidRDefault="00A209AD">
      <w:pPr>
        <w:spacing w:after="0" w:line="480" w:lineRule="auto"/>
        <w:ind w:left="120"/>
        <w:rPr>
          <w:lang w:val="ru-RU"/>
        </w:rPr>
      </w:pPr>
    </w:p>
    <w:p w:rsidR="00A209AD" w:rsidRPr="00293A49" w:rsidRDefault="00A209AD">
      <w:pPr>
        <w:spacing w:after="0"/>
        <w:ind w:left="120"/>
        <w:rPr>
          <w:lang w:val="ru-RU"/>
        </w:rPr>
      </w:pPr>
    </w:p>
    <w:p w:rsidR="00A209AD" w:rsidRPr="00293A49" w:rsidRDefault="00B90E88">
      <w:pPr>
        <w:spacing w:after="0" w:line="480" w:lineRule="auto"/>
        <w:ind w:left="120"/>
        <w:rPr>
          <w:lang w:val="ru-RU"/>
        </w:rPr>
      </w:pPr>
      <w:r w:rsidRPr="00293A49">
        <w:rPr>
          <w:rFonts w:ascii="Times New Roman" w:hAnsi="Times New Roman"/>
          <w:b/>
          <w:color w:val="000000"/>
          <w:sz w:val="28"/>
          <w:lang w:val="ru-RU"/>
        </w:rPr>
        <w:t>ЦИФРОВЫЕ ОБРАЗОВАТЕЛЬНЫЕ РЕСУРСЫ И РЕСУРСЫ СЕТИ ИНТЕРНЕТ</w:t>
      </w:r>
    </w:p>
    <w:p w:rsidR="00A209AD" w:rsidRPr="00293A49" w:rsidRDefault="00A209AD">
      <w:pPr>
        <w:spacing w:after="0" w:line="480" w:lineRule="auto"/>
        <w:ind w:left="120"/>
        <w:rPr>
          <w:lang w:val="ru-RU"/>
        </w:rPr>
      </w:pPr>
    </w:p>
    <w:p w:rsidR="00A209AD" w:rsidRPr="00293A49" w:rsidRDefault="00A209AD">
      <w:pPr>
        <w:rPr>
          <w:lang w:val="ru-RU"/>
        </w:rPr>
        <w:sectPr w:rsidR="00A209AD" w:rsidRPr="00293A49">
          <w:pgSz w:w="11906" w:h="16383"/>
          <w:pgMar w:top="1134" w:right="850" w:bottom="1134" w:left="1701" w:header="720" w:footer="720" w:gutter="0"/>
          <w:cols w:space="720"/>
        </w:sectPr>
      </w:pPr>
      <w:bookmarkStart w:id="102" w:name="block-56791836"/>
    </w:p>
    <w:bookmarkEnd w:id="102"/>
    <w:p w:rsidR="00A209AD" w:rsidRPr="00293A49" w:rsidRDefault="00A209AD">
      <w:pPr>
        <w:rPr>
          <w:lang w:val="ru-RU"/>
        </w:rPr>
      </w:pPr>
    </w:p>
    <w:sectPr w:rsidR="00A209AD" w:rsidRPr="00293A49">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DD3" w:rsidRDefault="00DE4DD3">
      <w:pPr>
        <w:spacing w:line="240" w:lineRule="auto"/>
      </w:pPr>
      <w:r>
        <w:separator/>
      </w:r>
    </w:p>
  </w:endnote>
  <w:endnote w:type="continuationSeparator" w:id="0">
    <w:p w:rsidR="00DE4DD3" w:rsidRDefault="00DE4D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DD3" w:rsidRDefault="00DE4DD3">
      <w:pPr>
        <w:spacing w:after="0"/>
      </w:pPr>
      <w:r>
        <w:separator/>
      </w:r>
    </w:p>
  </w:footnote>
  <w:footnote w:type="continuationSeparator" w:id="0">
    <w:p w:rsidR="00DE4DD3" w:rsidRDefault="00DE4DD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15:restartNumberingAfterBreak="0">
    <w:nsid w:val="9C8AC8EF"/>
    <w:multiLevelType w:val="singleLevel"/>
    <w:tmpl w:val="9C8AC8EF"/>
    <w:lvl w:ilvl="0">
      <w:start w:val="1"/>
      <w:numFmt w:val="bullet"/>
      <w:lvlText w:val=""/>
      <w:lvlJc w:val="left"/>
      <w:pPr>
        <w:ind w:left="960" w:hanging="360"/>
      </w:pPr>
      <w:rPr>
        <w:rFonts w:ascii="Symbol" w:hAnsi="Symbol" w:hint="default"/>
      </w:rPr>
    </w:lvl>
  </w:abstractNum>
  <w:abstractNum w:abstractNumId="2" w15:restartNumberingAfterBreak="0">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3" w15:restartNumberingAfterBreak="0">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4" w15:restartNumberingAfterBreak="0">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5" w15:restartNumberingAfterBreak="0">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6" w15:restartNumberingAfterBreak="0">
    <w:nsid w:val="D7F9FE59"/>
    <w:multiLevelType w:val="singleLevel"/>
    <w:tmpl w:val="D7F9FE59"/>
    <w:lvl w:ilvl="0">
      <w:start w:val="1"/>
      <w:numFmt w:val="bullet"/>
      <w:lvlText w:val=""/>
      <w:lvlJc w:val="left"/>
      <w:pPr>
        <w:ind w:left="960" w:hanging="360"/>
      </w:pPr>
      <w:rPr>
        <w:rFonts w:ascii="Symbol" w:hAnsi="Symbol" w:hint="default"/>
      </w:rPr>
    </w:lvl>
  </w:abstractNum>
  <w:abstractNum w:abstractNumId="7" w15:restartNumberingAfterBreak="0">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8" w15:restartNumberingAfterBreak="0">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9" w15:restartNumberingAfterBreak="0">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10" w15:restartNumberingAfterBreak="0">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1" w15:restartNumberingAfterBreak="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2" w15:restartNumberingAfterBreak="0">
    <w:nsid w:val="0E640482"/>
    <w:multiLevelType w:val="singleLevel"/>
    <w:tmpl w:val="0E640482"/>
    <w:lvl w:ilvl="0">
      <w:start w:val="1"/>
      <w:numFmt w:val="bullet"/>
      <w:lvlText w:val=""/>
      <w:lvlJc w:val="left"/>
      <w:pPr>
        <w:ind w:left="960" w:hanging="360"/>
      </w:pPr>
      <w:rPr>
        <w:rFonts w:ascii="Symbol" w:hAnsi="Symbol" w:hint="default"/>
      </w:rPr>
    </w:lvl>
  </w:abstractNum>
  <w:abstractNum w:abstractNumId="13" w15:restartNumberingAfterBreak="0">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4" w15:restartNumberingAfterBreak="0">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5" w15:restartNumberingAfterBreak="0">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6" w15:restartNumberingAfterBreak="0">
    <w:nsid w:val="46A08BB8"/>
    <w:multiLevelType w:val="singleLevel"/>
    <w:tmpl w:val="46A08BB8"/>
    <w:lvl w:ilvl="0">
      <w:start w:val="1"/>
      <w:numFmt w:val="bullet"/>
      <w:lvlText w:val=""/>
      <w:lvlJc w:val="left"/>
      <w:pPr>
        <w:ind w:left="960" w:hanging="360"/>
      </w:pPr>
      <w:rPr>
        <w:rFonts w:ascii="Symbol" w:hAnsi="Symbol" w:hint="default"/>
      </w:rPr>
    </w:lvl>
  </w:abstractNum>
  <w:abstractNum w:abstractNumId="17" w15:restartNumberingAfterBreak="0">
    <w:nsid w:val="4C1BAE26"/>
    <w:multiLevelType w:val="singleLevel"/>
    <w:tmpl w:val="4C1BAE26"/>
    <w:lvl w:ilvl="0">
      <w:start w:val="1"/>
      <w:numFmt w:val="bullet"/>
      <w:lvlText w:val=""/>
      <w:lvlJc w:val="left"/>
      <w:pPr>
        <w:ind w:left="960" w:hanging="360"/>
      </w:pPr>
      <w:rPr>
        <w:rFonts w:ascii="Symbol" w:hAnsi="Symbol" w:hint="default"/>
      </w:rPr>
    </w:lvl>
  </w:abstractNum>
  <w:abstractNum w:abstractNumId="18" w15:restartNumberingAfterBreak="0">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19" w15:restartNumberingAfterBreak="0">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20" w15:restartNumberingAfterBreak="0">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21" w15:restartNumberingAfterBreak="0">
    <w:nsid w:val="60382F6E"/>
    <w:multiLevelType w:val="singleLevel"/>
    <w:tmpl w:val="60382F6E"/>
    <w:lvl w:ilvl="0">
      <w:start w:val="1"/>
      <w:numFmt w:val="bullet"/>
      <w:lvlText w:val=""/>
      <w:lvlJc w:val="left"/>
      <w:pPr>
        <w:ind w:left="960" w:hanging="360"/>
      </w:pPr>
      <w:rPr>
        <w:rFonts w:ascii="Symbol" w:hAnsi="Symbol" w:hint="default"/>
      </w:rPr>
    </w:lvl>
  </w:abstractNum>
  <w:abstractNum w:abstractNumId="22" w15:restartNumberingAfterBreak="0">
    <w:nsid w:val="72183CF9"/>
    <w:multiLevelType w:val="singleLevel"/>
    <w:tmpl w:val="72183CF9"/>
    <w:lvl w:ilvl="0">
      <w:start w:val="1"/>
      <w:numFmt w:val="bullet"/>
      <w:lvlText w:val=""/>
      <w:lvlJc w:val="left"/>
      <w:pPr>
        <w:ind w:left="960" w:hanging="360"/>
      </w:pPr>
      <w:rPr>
        <w:rFonts w:ascii="Symbol" w:hAnsi="Symbol" w:hint="default"/>
      </w:rPr>
    </w:lvl>
  </w:abstractNum>
  <w:num w:numId="1">
    <w:abstractNumId w:val="9"/>
  </w:num>
  <w:num w:numId="2">
    <w:abstractNumId w:val="5"/>
  </w:num>
  <w:num w:numId="3">
    <w:abstractNumId w:val="19"/>
  </w:num>
  <w:num w:numId="4">
    <w:abstractNumId w:val="3"/>
  </w:num>
  <w:num w:numId="5">
    <w:abstractNumId w:val="2"/>
  </w:num>
  <w:num w:numId="6">
    <w:abstractNumId w:val="11"/>
  </w:num>
  <w:num w:numId="7">
    <w:abstractNumId w:val="14"/>
  </w:num>
  <w:num w:numId="8">
    <w:abstractNumId w:val="22"/>
  </w:num>
  <w:num w:numId="9">
    <w:abstractNumId w:val="10"/>
  </w:num>
  <w:num w:numId="10">
    <w:abstractNumId w:val="0"/>
  </w:num>
  <w:num w:numId="11">
    <w:abstractNumId w:val="15"/>
  </w:num>
  <w:num w:numId="12">
    <w:abstractNumId w:val="20"/>
  </w:num>
  <w:num w:numId="13">
    <w:abstractNumId w:val="4"/>
  </w:num>
  <w:num w:numId="14">
    <w:abstractNumId w:val="18"/>
  </w:num>
  <w:num w:numId="15">
    <w:abstractNumId w:val="8"/>
  </w:num>
  <w:num w:numId="16">
    <w:abstractNumId w:val="13"/>
  </w:num>
  <w:num w:numId="17">
    <w:abstractNumId w:val="7"/>
  </w:num>
  <w:num w:numId="18">
    <w:abstractNumId w:val="6"/>
  </w:num>
  <w:num w:numId="19">
    <w:abstractNumId w:val="1"/>
  </w:num>
  <w:num w:numId="20">
    <w:abstractNumId w:val="17"/>
  </w:num>
  <w:num w:numId="21">
    <w:abstractNumId w:val="21"/>
  </w:num>
  <w:num w:numId="22">
    <w:abstractNumId w:val="12"/>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1"/>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9AD"/>
    <w:rsid w:val="00293A49"/>
    <w:rsid w:val="00512343"/>
    <w:rsid w:val="009C4955"/>
    <w:rsid w:val="00A209AD"/>
    <w:rsid w:val="00B50D88"/>
    <w:rsid w:val="00B90E88"/>
    <w:rsid w:val="00DE4DD3"/>
    <w:rsid w:val="45F27330"/>
    <w:rsid w:val="629B2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7EDD"/>
  <w15:docId w15:val="{74A3A381-20A9-43F8-AD80-C9CDC9DCE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qFormat/>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qFormat/>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qFormat/>
  </w:style>
  <w:style w:type="character" w:customStyle="1" w:styleId="10">
    <w:name w:val="Заголовок 1 Знак"/>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Заголовок Знак"/>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6520"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8c36" TargetMode="External"/><Relationship Id="rId324" Type="http://schemas.openxmlformats.org/officeDocument/2006/relationships/hyperlink" Target="https://m.edsoo.ru/8bc39b1c" TargetMode="External"/><Relationship Id="rId366" Type="http://schemas.openxmlformats.org/officeDocument/2006/relationships/hyperlink" Target="https://m.edsoo.ru/8bc3eb80" TargetMode="External"/><Relationship Id="rId170" Type="http://schemas.openxmlformats.org/officeDocument/2006/relationships/hyperlink" Target="https://m.edsoo.ru/8a1995aa" TargetMode="External"/><Relationship Id="rId226" Type="http://schemas.openxmlformats.org/officeDocument/2006/relationships/hyperlink" Target="https://m.edsoo.ru/8bc2d1be" TargetMode="External"/><Relationship Id="rId433" Type="http://schemas.openxmlformats.org/officeDocument/2006/relationships/hyperlink" Target="https://m.edsoo.ru/8bc466aa" TargetMode="External"/><Relationship Id="rId268" Type="http://schemas.openxmlformats.org/officeDocument/2006/relationships/hyperlink" Target="https://m.edsoo.ru/8bc316d8"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8a195c02" TargetMode="External"/><Relationship Id="rId335" Type="http://schemas.openxmlformats.org/officeDocument/2006/relationships/hyperlink" Target="https://m.edsoo.ru/8bc3aa58" TargetMode="External"/><Relationship Id="rId377" Type="http://schemas.openxmlformats.org/officeDocument/2006/relationships/hyperlink" Target="https://m.edsoo.ru/8bc3fef4" TargetMode="External"/><Relationship Id="rId5" Type="http://schemas.openxmlformats.org/officeDocument/2006/relationships/footnotes" Target="footnotes.xml"/><Relationship Id="rId181" Type="http://schemas.openxmlformats.org/officeDocument/2006/relationships/hyperlink" Target="https://m.edsoo.ru/8bc26918" TargetMode="External"/><Relationship Id="rId237" Type="http://schemas.openxmlformats.org/officeDocument/2006/relationships/hyperlink" Target="https://m.edsoo.ru/8bc2e0c8" TargetMode="External"/><Relationship Id="rId402" Type="http://schemas.openxmlformats.org/officeDocument/2006/relationships/hyperlink" Target="https://m.edsoo.ru/8bc4336a" TargetMode="External"/><Relationship Id="rId279" Type="http://schemas.openxmlformats.org/officeDocument/2006/relationships/hyperlink" Target="https://m.edsoo.ru/8bc33fa0" TargetMode="External"/><Relationship Id="rId444" Type="http://schemas.openxmlformats.org/officeDocument/2006/relationships/hyperlink" Target="https://m.edsoo.ru/8bc409d0" TargetMode="External"/><Relationship Id="rId43" Type="http://schemas.openxmlformats.org/officeDocument/2006/relationships/hyperlink" Target="https://m.edsoo.ru/7f41542e" TargetMode="External"/><Relationship Id="rId139" Type="http://schemas.openxmlformats.org/officeDocument/2006/relationships/hyperlink" Target="https://m.edsoo.ru/8a196daa" TargetMode="External"/><Relationship Id="rId290" Type="http://schemas.openxmlformats.org/officeDocument/2006/relationships/hyperlink" Target="https://m.edsoo.ru/8bc35544" TargetMode="External"/><Relationship Id="rId304" Type="http://schemas.openxmlformats.org/officeDocument/2006/relationships/hyperlink" Target="https://m.edsoo.ru/8bc368ae" TargetMode="External"/><Relationship Id="rId346" Type="http://schemas.openxmlformats.org/officeDocument/2006/relationships/hyperlink" Target="https://m.edsoo.ru/8bc3c06a" TargetMode="External"/><Relationship Id="rId388" Type="http://schemas.openxmlformats.org/officeDocument/2006/relationships/hyperlink" Target="https://m.edsoo.ru/8bc41fd8" TargetMode="External"/><Relationship Id="rId85" Type="http://schemas.openxmlformats.org/officeDocument/2006/relationships/hyperlink" Target="https://m.edsoo.ru/7f4196be" TargetMode="External"/><Relationship Id="rId150" Type="http://schemas.openxmlformats.org/officeDocument/2006/relationships/hyperlink" Target="https://m.edsoo.ru/8a197d4a" TargetMode="External"/><Relationship Id="rId192" Type="http://schemas.openxmlformats.org/officeDocument/2006/relationships/hyperlink" Target="https://m.edsoo.ru/8bc288a8" TargetMode="External"/><Relationship Id="rId206" Type="http://schemas.openxmlformats.org/officeDocument/2006/relationships/hyperlink" Target="https://m.edsoo.ru/8bc2ad6a" TargetMode="External"/><Relationship Id="rId413" Type="http://schemas.openxmlformats.org/officeDocument/2006/relationships/hyperlink" Target="https://m.edsoo.ru/8bc440e4" TargetMode="External"/><Relationship Id="rId248" Type="http://schemas.openxmlformats.org/officeDocument/2006/relationships/hyperlink" Target="https://m.edsoo.ru/8bc2f036" TargetMode="External"/><Relationship Id="rId12" Type="http://schemas.openxmlformats.org/officeDocument/2006/relationships/hyperlink" Target="https://m.edsoo.ru/7f413e80" TargetMode="External"/><Relationship Id="rId108" Type="http://schemas.openxmlformats.org/officeDocument/2006/relationships/hyperlink" Target="https://m.edsoo.ru/7f41b720" TargetMode="External"/><Relationship Id="rId315" Type="http://schemas.openxmlformats.org/officeDocument/2006/relationships/hyperlink" Target="https://m.edsoo.ru/8bc38a64" TargetMode="External"/><Relationship Id="rId357" Type="http://schemas.openxmlformats.org/officeDocument/2006/relationships/hyperlink" Target="https://m.edsoo.ru/8bc3de56"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8498" TargetMode="External"/><Relationship Id="rId217" Type="http://schemas.openxmlformats.org/officeDocument/2006/relationships/hyperlink" Target="https://m.edsoo.ru/8bc2c4e4" TargetMode="External"/><Relationship Id="rId399" Type="http://schemas.openxmlformats.org/officeDocument/2006/relationships/hyperlink" Target="https://m.edsoo.ru/8bc42d3e" TargetMode="External"/><Relationship Id="rId259" Type="http://schemas.openxmlformats.org/officeDocument/2006/relationships/hyperlink" Target="https://m.edsoo.ru/8bc30170" TargetMode="External"/><Relationship Id="rId424" Type="http://schemas.openxmlformats.org/officeDocument/2006/relationships/hyperlink" Target="https://m.edsoo.ru/8bc45a52"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1d9a" TargetMode="External"/><Relationship Id="rId326" Type="http://schemas.openxmlformats.org/officeDocument/2006/relationships/hyperlink" Target="https://m.edsoo.ru/8bc3a210" TargetMode="External"/><Relationship Id="rId65" Type="http://schemas.openxmlformats.org/officeDocument/2006/relationships/hyperlink" Target="https://m.edsoo.ru/7f41727e" TargetMode="External"/><Relationship Id="rId130" Type="http://schemas.openxmlformats.org/officeDocument/2006/relationships/hyperlink" Target="https://m.edsoo.ru/8a196062" TargetMode="External"/><Relationship Id="rId368" Type="http://schemas.openxmlformats.org/officeDocument/2006/relationships/hyperlink" Target="https://m.edsoo.ru/8bc3ede2" TargetMode="External"/><Relationship Id="rId172" Type="http://schemas.openxmlformats.org/officeDocument/2006/relationships/hyperlink" Target="https://m.edsoo.ru/8a1999e2" TargetMode="External"/><Relationship Id="rId228" Type="http://schemas.openxmlformats.org/officeDocument/2006/relationships/hyperlink" Target="https://m.edsoo.ru/8bc2d420" TargetMode="External"/><Relationship Id="rId435" Type="http://schemas.openxmlformats.org/officeDocument/2006/relationships/hyperlink" Target="https://m.edsoo.ru/8bc467ae" TargetMode="External"/><Relationship Id="rId281" Type="http://schemas.openxmlformats.org/officeDocument/2006/relationships/hyperlink" Target="https://m.edsoo.ru/8bc34428" TargetMode="External"/><Relationship Id="rId337" Type="http://schemas.openxmlformats.org/officeDocument/2006/relationships/hyperlink" Target="https://m.edsoo.ru/8bc3b7d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6fee" TargetMode="External"/><Relationship Id="rId379" Type="http://schemas.openxmlformats.org/officeDocument/2006/relationships/hyperlink" Target="https://m.edsoo.ru/8bc40692" TargetMode="External"/><Relationship Id="rId7" Type="http://schemas.openxmlformats.org/officeDocument/2006/relationships/hyperlink" Target="https://m.edsoo.ru/7f413e80" TargetMode="External"/><Relationship Id="rId183" Type="http://schemas.openxmlformats.org/officeDocument/2006/relationships/hyperlink" Target="https://m.edsoo.ru/8bc28452" TargetMode="External"/><Relationship Id="rId239" Type="http://schemas.openxmlformats.org/officeDocument/2006/relationships/hyperlink" Target="https://m.edsoo.ru/8bc2e3ac" TargetMode="External"/><Relationship Id="rId390" Type="http://schemas.openxmlformats.org/officeDocument/2006/relationships/hyperlink" Target="https://m.edsoo.ru/8bc41ea2" TargetMode="External"/><Relationship Id="rId404" Type="http://schemas.openxmlformats.org/officeDocument/2006/relationships/hyperlink" Target="https://m.edsoo.ru/8bc43658" TargetMode="External"/><Relationship Id="rId446" Type="http://schemas.openxmlformats.org/officeDocument/2006/relationships/hyperlink" Target="https://m.edsoo.ru/8bc476c2" TargetMode="External"/><Relationship Id="rId250" Type="http://schemas.openxmlformats.org/officeDocument/2006/relationships/hyperlink" Target="https://m.edsoo.ru/8bc2f6ee" TargetMode="External"/><Relationship Id="rId292" Type="http://schemas.openxmlformats.org/officeDocument/2006/relationships/hyperlink" Target="https://m.edsoo.ru/8bc35774" TargetMode="External"/><Relationship Id="rId306" Type="http://schemas.openxmlformats.org/officeDocument/2006/relationships/hyperlink" Target="https://m.edsoo.ru/8bc369ee" TargetMode="External"/><Relationship Id="rId45" Type="http://schemas.openxmlformats.org/officeDocument/2006/relationships/hyperlink" Target="https://m.edsoo.ru/7f41542e" TargetMode="External"/><Relationship Id="rId87" Type="http://schemas.openxmlformats.org/officeDocument/2006/relationships/hyperlink" Target="https://m.edsoo.ru/7f4196be" TargetMode="External"/><Relationship Id="rId110" Type="http://schemas.openxmlformats.org/officeDocument/2006/relationships/hyperlink" Target="https://m.edsoo.ru/7f41b720" TargetMode="External"/><Relationship Id="rId348" Type="http://schemas.openxmlformats.org/officeDocument/2006/relationships/hyperlink" Target="https://m.edsoo.ru/8bc3cc68" TargetMode="External"/><Relationship Id="rId152" Type="http://schemas.openxmlformats.org/officeDocument/2006/relationships/hyperlink" Target="https://m.edsoo.ru/8a197fa2" TargetMode="External"/><Relationship Id="rId194" Type="http://schemas.openxmlformats.org/officeDocument/2006/relationships/hyperlink" Target="https://m.edsoo.ru/8bc28c36" TargetMode="External"/><Relationship Id="rId208" Type="http://schemas.openxmlformats.org/officeDocument/2006/relationships/hyperlink" Target="https://m.edsoo.ru/8bc2b06c" TargetMode="External"/><Relationship Id="rId415" Type="http://schemas.openxmlformats.org/officeDocument/2006/relationships/hyperlink" Target="https://m.edsoo.ru/8bc44bca" TargetMode="External"/><Relationship Id="rId261" Type="http://schemas.openxmlformats.org/officeDocument/2006/relationships/hyperlink" Target="https://m.edsoo.ru/8bc303a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819a" TargetMode="External"/><Relationship Id="rId359" Type="http://schemas.openxmlformats.org/officeDocument/2006/relationships/hyperlink" Target="https://m.edsoo.ru/8bc3e356"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d80" TargetMode="External"/><Relationship Id="rId219" Type="http://schemas.openxmlformats.org/officeDocument/2006/relationships/hyperlink" Target="https://m.edsoo.ru/8bc2c732" TargetMode="External"/><Relationship Id="rId370" Type="http://schemas.openxmlformats.org/officeDocument/2006/relationships/hyperlink" Target="https://m.edsoo.ru/8bc393d8" TargetMode="External"/><Relationship Id="rId426" Type="http://schemas.openxmlformats.org/officeDocument/2006/relationships/hyperlink" Target="https://m.edsoo.ru/8bc45ca0" TargetMode="External"/><Relationship Id="rId230" Type="http://schemas.openxmlformats.org/officeDocument/2006/relationships/hyperlink" Target="https://m.edsoo.ru/8bc2d6dc"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2574" TargetMode="External"/><Relationship Id="rId328" Type="http://schemas.openxmlformats.org/officeDocument/2006/relationships/hyperlink" Target="https://m.edsoo.ru/8bc39d9c" TargetMode="External"/><Relationship Id="rId132" Type="http://schemas.openxmlformats.org/officeDocument/2006/relationships/hyperlink" Target="https://m.edsoo.ru/8a19629c" TargetMode="External"/><Relationship Id="rId174" Type="http://schemas.openxmlformats.org/officeDocument/2006/relationships/hyperlink" Target="https://m.edsoo.ru/8a199c30" TargetMode="External"/><Relationship Id="rId381" Type="http://schemas.openxmlformats.org/officeDocument/2006/relationships/hyperlink" Target="https://m.edsoo.ru/8bc40bec" TargetMode="External"/><Relationship Id="rId241" Type="http://schemas.openxmlformats.org/officeDocument/2006/relationships/hyperlink" Target="https://m.edsoo.ru/8bc2e4ba" TargetMode="External"/><Relationship Id="rId437" Type="http://schemas.openxmlformats.org/officeDocument/2006/relationships/hyperlink" Target="https://m.edsoo.ru/8bc46c9a" TargetMode="External"/><Relationship Id="rId36" Type="http://schemas.openxmlformats.org/officeDocument/2006/relationships/hyperlink" Target="https://m.edsoo.ru/7f41542e" TargetMode="External"/><Relationship Id="rId283" Type="http://schemas.openxmlformats.org/officeDocument/2006/relationships/hyperlink" Target="https://m.edsoo.ru/8bc3475c" TargetMode="External"/><Relationship Id="rId339" Type="http://schemas.openxmlformats.org/officeDocument/2006/relationships/hyperlink" Target="https://m.edsoo.ru/8bc3b2f0"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720a" TargetMode="External"/><Relationship Id="rId185" Type="http://schemas.openxmlformats.org/officeDocument/2006/relationships/hyperlink" Target="https://m.edsoo.ru/8bc27b60" TargetMode="External"/><Relationship Id="rId350" Type="http://schemas.openxmlformats.org/officeDocument/2006/relationships/hyperlink" Target="https://m.edsoo.ru/8bc3d604" TargetMode="External"/><Relationship Id="rId406" Type="http://schemas.openxmlformats.org/officeDocument/2006/relationships/hyperlink" Target="https://m.edsoo.ru/8bc45fe8" TargetMode="External"/><Relationship Id="rId9" Type="http://schemas.openxmlformats.org/officeDocument/2006/relationships/hyperlink" Target="https://m.edsoo.ru/7f413e80" TargetMode="External"/><Relationship Id="rId210" Type="http://schemas.openxmlformats.org/officeDocument/2006/relationships/hyperlink" Target="https://m.edsoo.ru/8bc2b3be" TargetMode="External"/><Relationship Id="rId392" Type="http://schemas.openxmlformats.org/officeDocument/2006/relationships/hyperlink" Target="https://m.edsoo.ru/8bc44580" TargetMode="External"/><Relationship Id="rId448" Type="http://schemas.openxmlformats.org/officeDocument/2006/relationships/theme" Target="theme/theme1.xml"/><Relationship Id="rId252" Type="http://schemas.openxmlformats.org/officeDocument/2006/relationships/hyperlink" Target="https://m.edsoo.ru/8bc2f932" TargetMode="External"/><Relationship Id="rId294" Type="http://schemas.openxmlformats.org/officeDocument/2006/relationships/hyperlink" Target="https://m.edsoo.ru/8bc35990" TargetMode="External"/><Relationship Id="rId308" Type="http://schemas.openxmlformats.org/officeDocument/2006/relationships/hyperlink" Target="https://m.edsoo.ru/8bc37bdc" TargetMode="External"/><Relationship Id="rId47" Type="http://schemas.openxmlformats.org/officeDocument/2006/relationships/hyperlink" Target="https://m.edsoo.ru/7f41542e" TargetMode="External"/><Relationship Id="rId89"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54" Type="http://schemas.openxmlformats.org/officeDocument/2006/relationships/hyperlink" Target="https://m.edsoo.ru/8a198268" TargetMode="External"/><Relationship Id="rId361" Type="http://schemas.openxmlformats.org/officeDocument/2006/relationships/hyperlink" Target="https://m.edsoo.ru/8bc3e55e" TargetMode="External"/><Relationship Id="rId196" Type="http://schemas.openxmlformats.org/officeDocument/2006/relationships/hyperlink" Target="https://m.edsoo.ru/8bc28d3a" TargetMode="External"/><Relationship Id="rId417" Type="http://schemas.openxmlformats.org/officeDocument/2006/relationships/hyperlink" Target="https://m.edsoo.ru/8bc44e0e" TargetMode="External"/><Relationship Id="rId16" Type="http://schemas.openxmlformats.org/officeDocument/2006/relationships/hyperlink" Target="https://m.edsoo.ru/7f413e80" TargetMode="External"/><Relationship Id="rId221" Type="http://schemas.openxmlformats.org/officeDocument/2006/relationships/hyperlink" Target="https://m.edsoo.ru/8bc2c976" TargetMode="External"/><Relationship Id="rId263" Type="http://schemas.openxmlformats.org/officeDocument/2006/relationships/hyperlink" Target="https://m.edsoo.ru/8bc30cf6" TargetMode="External"/><Relationship Id="rId319" Type="http://schemas.openxmlformats.org/officeDocument/2006/relationships/hyperlink" Target="https://m.edsoo.ru/8bc38c94" TargetMode="External"/><Relationship Id="rId58" Type="http://schemas.openxmlformats.org/officeDocument/2006/relationships/hyperlink" Target="https://m.edsoo.ru/7f41542e" TargetMode="External"/><Relationship Id="rId123" Type="http://schemas.openxmlformats.org/officeDocument/2006/relationships/hyperlink" Target="https://m.edsoo.ru/8a19572a" TargetMode="External"/><Relationship Id="rId330" Type="http://schemas.openxmlformats.org/officeDocument/2006/relationships/hyperlink" Target="https://m.edsoo.ru/8bc3a3b4" TargetMode="External"/><Relationship Id="rId165" Type="http://schemas.openxmlformats.org/officeDocument/2006/relationships/hyperlink" Target="https://m.edsoo.ru/8a198ea2" TargetMode="External"/><Relationship Id="rId372" Type="http://schemas.openxmlformats.org/officeDocument/2006/relationships/hyperlink" Target="https://m.edsoo.ru/8bc3f7e2" TargetMode="External"/><Relationship Id="rId428" Type="http://schemas.openxmlformats.org/officeDocument/2006/relationships/hyperlink" Target="https://m.edsoo.ru/8bc45ed0" TargetMode="External"/><Relationship Id="rId232" Type="http://schemas.openxmlformats.org/officeDocument/2006/relationships/hyperlink" Target="https://m.edsoo.ru/8bc2d920" TargetMode="External"/><Relationship Id="rId274" Type="http://schemas.openxmlformats.org/officeDocument/2006/relationships/hyperlink" Target="https://m.edsoo.ru/8bc32e66"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658a" TargetMode="External"/><Relationship Id="rId80" Type="http://schemas.openxmlformats.org/officeDocument/2006/relationships/hyperlink" Target="https://m.edsoo.ru/7f41727e" TargetMode="External"/><Relationship Id="rId176" Type="http://schemas.openxmlformats.org/officeDocument/2006/relationships/hyperlink" Target="https://m.edsoo.ru/8a199e60" TargetMode="External"/><Relationship Id="rId341" Type="http://schemas.openxmlformats.org/officeDocument/2006/relationships/hyperlink" Target="https://m.edsoo.ru/8bc3b53e" TargetMode="External"/><Relationship Id="rId383" Type="http://schemas.openxmlformats.org/officeDocument/2006/relationships/hyperlink" Target="https://m.edsoo.ru/8bc4166e" TargetMode="External"/><Relationship Id="rId439" Type="http://schemas.openxmlformats.org/officeDocument/2006/relationships/hyperlink" Target="https://m.edsoo.ru/8bc46db2" TargetMode="External"/><Relationship Id="rId201" Type="http://schemas.openxmlformats.org/officeDocument/2006/relationships/hyperlink" Target="https://m.edsoo.ru/8bc26d78" TargetMode="External"/><Relationship Id="rId243" Type="http://schemas.openxmlformats.org/officeDocument/2006/relationships/hyperlink" Target="https://m.edsoo.ru/8bc2e7f8" TargetMode="External"/><Relationship Id="rId285" Type="http://schemas.openxmlformats.org/officeDocument/2006/relationships/hyperlink" Target="https://m.edsoo.ru/8bc34d60"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75a6" TargetMode="External"/><Relationship Id="rId91" Type="http://schemas.openxmlformats.org/officeDocument/2006/relationships/hyperlink" Target="https://m.edsoo.ru/7f4196be" TargetMode="External"/><Relationship Id="rId145" Type="http://schemas.openxmlformats.org/officeDocument/2006/relationships/hyperlink" Target="https://m.edsoo.ru/8a1974e4" TargetMode="External"/><Relationship Id="rId187" Type="http://schemas.openxmlformats.org/officeDocument/2006/relationships/hyperlink" Target="https://m.edsoo.ru/8bc27da4" TargetMode="External"/><Relationship Id="rId352" Type="http://schemas.openxmlformats.org/officeDocument/2006/relationships/hyperlink" Target="https://m.edsoo.ru/8bc3d32a" TargetMode="External"/><Relationship Id="rId394" Type="http://schemas.openxmlformats.org/officeDocument/2006/relationships/hyperlink" Target="https://m.edsoo.ru/8bc42618" TargetMode="External"/><Relationship Id="rId408" Type="http://schemas.openxmlformats.org/officeDocument/2006/relationships/hyperlink" Target="https://m.edsoo.ru/8bc43982" TargetMode="External"/><Relationship Id="rId212" Type="http://schemas.openxmlformats.org/officeDocument/2006/relationships/hyperlink" Target="https://m.edsoo.ru/8bc2b706" TargetMode="External"/><Relationship Id="rId254" Type="http://schemas.openxmlformats.org/officeDocument/2006/relationships/hyperlink" Target="https://m.edsoo.ru/8bc2fb6c"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5e2c" TargetMode="External"/><Relationship Id="rId60" Type="http://schemas.openxmlformats.org/officeDocument/2006/relationships/hyperlink" Target="https://m.edsoo.ru/7f41727e" TargetMode="External"/><Relationship Id="rId156" Type="http://schemas.openxmlformats.org/officeDocument/2006/relationships/hyperlink" Target="https://m.edsoo.ru/8a198876" TargetMode="External"/><Relationship Id="rId198" Type="http://schemas.openxmlformats.org/officeDocument/2006/relationships/hyperlink" Target="https://m.edsoo.ru/8bc2a3a6" TargetMode="External"/><Relationship Id="rId321" Type="http://schemas.openxmlformats.org/officeDocument/2006/relationships/hyperlink" Target="https://m.edsoo.ru/8bc38f78" TargetMode="External"/><Relationship Id="rId363" Type="http://schemas.openxmlformats.org/officeDocument/2006/relationships/hyperlink" Target="https://m.edsoo.ru/8bc3f256" TargetMode="External"/><Relationship Id="rId419" Type="http://schemas.openxmlformats.org/officeDocument/2006/relationships/hyperlink" Target="https://m.edsoo.ru/8bc4514c" TargetMode="External"/><Relationship Id="rId223" Type="http://schemas.openxmlformats.org/officeDocument/2006/relationships/hyperlink" Target="https://m.edsoo.ru/8bc2ce58" TargetMode="External"/><Relationship Id="rId430" Type="http://schemas.openxmlformats.org/officeDocument/2006/relationships/hyperlink" Target="https://m.edsoo.ru/8bc46254"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310de" TargetMode="External"/><Relationship Id="rId286" Type="http://schemas.openxmlformats.org/officeDocument/2006/relationships/hyperlink" Target="https://m.edsoo.ru/8bc34e6e"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8a195946" TargetMode="External"/><Relationship Id="rId146" Type="http://schemas.openxmlformats.org/officeDocument/2006/relationships/hyperlink" Target="https://m.edsoo.ru/8a197610" TargetMode="External"/><Relationship Id="rId167" Type="http://schemas.openxmlformats.org/officeDocument/2006/relationships/hyperlink" Target="https://m.edsoo.ru/8a199258" TargetMode="External"/><Relationship Id="rId188" Type="http://schemas.openxmlformats.org/officeDocument/2006/relationships/hyperlink" Target="https://m.edsoo.ru/8bc27f98" TargetMode="External"/><Relationship Id="rId311" Type="http://schemas.openxmlformats.org/officeDocument/2006/relationships/hyperlink" Target="https://m.edsoo.ru/8bc3798e" TargetMode="External"/><Relationship Id="rId332" Type="http://schemas.openxmlformats.org/officeDocument/2006/relationships/hyperlink" Target="https://m.edsoo.ru/8bc3a6f2" TargetMode="External"/><Relationship Id="rId353" Type="http://schemas.openxmlformats.org/officeDocument/2006/relationships/hyperlink" Target="https://m.edsoo.ru/8bc3d44c" TargetMode="External"/><Relationship Id="rId374" Type="http://schemas.openxmlformats.org/officeDocument/2006/relationships/hyperlink" Target="https://m.edsoo.ru/8bc3fb48" TargetMode="External"/><Relationship Id="rId395" Type="http://schemas.openxmlformats.org/officeDocument/2006/relationships/hyperlink" Target="https://m.edsoo.ru/8bc4273a" TargetMode="External"/><Relationship Id="rId409" Type="http://schemas.openxmlformats.org/officeDocument/2006/relationships/hyperlink" Target="https://m.edsoo.ru/8bc43a9a"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b81e" TargetMode="External"/><Relationship Id="rId234" Type="http://schemas.openxmlformats.org/officeDocument/2006/relationships/hyperlink" Target="https://m.edsoo.ru/8bc2db82" TargetMode="External"/><Relationship Id="rId420" Type="http://schemas.openxmlformats.org/officeDocument/2006/relationships/hyperlink" Target="https://m.edsoo.ru/8bc45264"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fc8e" TargetMode="External"/><Relationship Id="rId276" Type="http://schemas.openxmlformats.org/officeDocument/2006/relationships/hyperlink" Target="https://m.edsoo.ru/8bc338b6" TargetMode="External"/><Relationship Id="rId297" Type="http://schemas.openxmlformats.org/officeDocument/2006/relationships/hyperlink" Target="https://m.edsoo.ru/8bc35a94" TargetMode="External"/><Relationship Id="rId441"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685a" TargetMode="External"/><Relationship Id="rId157" Type="http://schemas.openxmlformats.org/officeDocument/2006/relationships/hyperlink" Target="https://m.edsoo.ru/8a19898e" TargetMode="External"/><Relationship Id="rId178" Type="http://schemas.openxmlformats.org/officeDocument/2006/relationships/hyperlink" Target="https://m.edsoo.ru/8bc29154" TargetMode="External"/><Relationship Id="rId301" Type="http://schemas.openxmlformats.org/officeDocument/2006/relationships/hyperlink" Target="https://m.edsoo.ru/8bc36f52" TargetMode="External"/><Relationship Id="rId322" Type="http://schemas.openxmlformats.org/officeDocument/2006/relationships/hyperlink" Target="https://m.edsoo.ru/8bc3909a" TargetMode="External"/><Relationship Id="rId343" Type="http://schemas.openxmlformats.org/officeDocument/2006/relationships/hyperlink" Target="https://m.edsoo.ru/8bc3be9e" TargetMode="External"/><Relationship Id="rId364" Type="http://schemas.openxmlformats.org/officeDocument/2006/relationships/hyperlink" Target="https://m.edsoo.ru/8bc3f40e" TargetMode="External"/><Relationship Id="rId61" Type="http://schemas.openxmlformats.org/officeDocument/2006/relationships/hyperlink" Target="https://m.edsoo.ru/7f41727e" TargetMode="External"/><Relationship Id="rId82" Type="http://schemas.openxmlformats.org/officeDocument/2006/relationships/hyperlink" Target="https://m.edsoo.ru/7f41727e" TargetMode="External"/><Relationship Id="rId199" Type="http://schemas.openxmlformats.org/officeDocument/2006/relationships/hyperlink" Target="https://m.edsoo.ru/8bc29fd2" TargetMode="External"/><Relationship Id="rId203" Type="http://schemas.openxmlformats.org/officeDocument/2006/relationships/hyperlink" Target="https://m.edsoo.ru/8bc2a7e8" TargetMode="External"/><Relationship Id="rId385" Type="http://schemas.openxmlformats.org/officeDocument/2006/relationships/hyperlink" Target="https://m.edsoo.ru/8bc418d0" TargetMode="External"/><Relationship Id="rId19" Type="http://schemas.openxmlformats.org/officeDocument/2006/relationships/hyperlink" Target="https://m.edsoo.ru/7f413e80" TargetMode="External"/><Relationship Id="rId224" Type="http://schemas.openxmlformats.org/officeDocument/2006/relationships/hyperlink" Target="https://m.edsoo.ru/8bc2cf70" TargetMode="External"/><Relationship Id="rId245" Type="http://schemas.openxmlformats.org/officeDocument/2006/relationships/hyperlink" Target="https://m.edsoo.ru/8bc2eb5e" TargetMode="External"/><Relationship Id="rId266" Type="http://schemas.openxmlformats.org/officeDocument/2006/relationships/hyperlink" Target="https://m.edsoo.ru/8bc3132c" TargetMode="External"/><Relationship Id="rId287" Type="http://schemas.openxmlformats.org/officeDocument/2006/relationships/hyperlink" Target="https://m.edsoo.ru/8bc350a8" TargetMode="External"/><Relationship Id="rId410" Type="http://schemas.openxmlformats.org/officeDocument/2006/relationships/hyperlink" Target="https://m.edsoo.ru/8bc43bb2" TargetMode="External"/><Relationship Id="rId431"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8a195a5e" TargetMode="External"/><Relationship Id="rId147" Type="http://schemas.openxmlformats.org/officeDocument/2006/relationships/hyperlink" Target="https://m.edsoo.ru/8a197728" TargetMode="External"/><Relationship Id="rId168" Type="http://schemas.openxmlformats.org/officeDocument/2006/relationships/hyperlink" Target="https://m.edsoo.ru/8a199366" TargetMode="External"/><Relationship Id="rId312" Type="http://schemas.openxmlformats.org/officeDocument/2006/relationships/hyperlink" Target="https://m.edsoo.ru/8bc37a9c" TargetMode="External"/><Relationship Id="rId333" Type="http://schemas.openxmlformats.org/officeDocument/2006/relationships/hyperlink" Target="https://m.edsoo.ru/8bc3a7f6" TargetMode="External"/><Relationship Id="rId354" Type="http://schemas.openxmlformats.org/officeDocument/2006/relationships/hyperlink" Target="https://m.edsoo.ru/8bc3d94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8146" TargetMode="External"/><Relationship Id="rId375" Type="http://schemas.openxmlformats.org/officeDocument/2006/relationships/hyperlink" Target="https://m.edsoo.ru/8bc3fcba" TargetMode="External"/><Relationship Id="rId396" Type="http://schemas.openxmlformats.org/officeDocument/2006/relationships/hyperlink" Target="https://m.edsoo.ru/8bc4285c" TargetMode="External"/><Relationship Id="rId3" Type="http://schemas.openxmlformats.org/officeDocument/2006/relationships/settings" Target="settings.xml"/><Relationship Id="rId214" Type="http://schemas.openxmlformats.org/officeDocument/2006/relationships/hyperlink" Target="https://m.edsoo.ru/8bc2bb52" TargetMode="External"/><Relationship Id="rId235" Type="http://schemas.openxmlformats.org/officeDocument/2006/relationships/hyperlink" Target="https://m.edsoo.ru/8bc2de7a" TargetMode="External"/><Relationship Id="rId256" Type="http://schemas.openxmlformats.org/officeDocument/2006/relationships/hyperlink" Target="https://m.edsoo.ru/8bc2fda6" TargetMode="External"/><Relationship Id="rId277" Type="http://schemas.openxmlformats.org/officeDocument/2006/relationships/hyperlink" Target="https://m.edsoo.ru/8bc340ae" TargetMode="External"/><Relationship Id="rId298" Type="http://schemas.openxmlformats.org/officeDocument/2006/relationships/hyperlink" Target="https://m.edsoo.ru/8bc35f3a" TargetMode="External"/><Relationship Id="rId400" Type="http://schemas.openxmlformats.org/officeDocument/2006/relationships/hyperlink" Target="https://m.edsoo.ru/8bc42e4c" TargetMode="External"/><Relationship Id="rId421" Type="http://schemas.openxmlformats.org/officeDocument/2006/relationships/hyperlink" Target="https://m.edsoo.ru/8bc45372" TargetMode="External"/><Relationship Id="rId442"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6a9e" TargetMode="External"/><Relationship Id="rId158" Type="http://schemas.openxmlformats.org/officeDocument/2006/relationships/hyperlink" Target="https://m.edsoo.ru/8a198aba" TargetMode="External"/><Relationship Id="rId302" Type="http://schemas.openxmlformats.org/officeDocument/2006/relationships/hyperlink" Target="https://m.edsoo.ru/8bc3706a" TargetMode="External"/><Relationship Id="rId323" Type="http://schemas.openxmlformats.org/officeDocument/2006/relationships/hyperlink" Target="https://m.edsoo.ru/8bc391bc" TargetMode="External"/><Relationship Id="rId344" Type="http://schemas.openxmlformats.org/officeDocument/2006/relationships/hyperlink" Target="https://m.edsoo.ru/8bc3c57e"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bc2662a" TargetMode="External"/><Relationship Id="rId365" Type="http://schemas.openxmlformats.org/officeDocument/2006/relationships/hyperlink" Target="https://m.edsoo.ru/8bc3d83e" TargetMode="External"/><Relationship Id="rId386" Type="http://schemas.openxmlformats.org/officeDocument/2006/relationships/hyperlink" Target="https://m.edsoo.ru/8bc41aec" TargetMode="External"/><Relationship Id="rId190" Type="http://schemas.openxmlformats.org/officeDocument/2006/relationships/hyperlink" Target="https://m.edsoo.ru/8bc27926" TargetMode="External"/><Relationship Id="rId204" Type="http://schemas.openxmlformats.org/officeDocument/2006/relationships/hyperlink" Target="https://m.edsoo.ru/8bc2aa04" TargetMode="External"/><Relationship Id="rId225" Type="http://schemas.openxmlformats.org/officeDocument/2006/relationships/hyperlink" Target="https://m.edsoo.ru/8bc2d092" TargetMode="External"/><Relationship Id="rId246" Type="http://schemas.openxmlformats.org/officeDocument/2006/relationships/hyperlink" Target="https://m.edsoo.ru/8bc2ec8a" TargetMode="External"/><Relationship Id="rId267" Type="http://schemas.openxmlformats.org/officeDocument/2006/relationships/hyperlink" Target="https://m.edsoo.ru/8bc3155c" TargetMode="External"/><Relationship Id="rId288" Type="http://schemas.openxmlformats.org/officeDocument/2006/relationships/hyperlink" Target="https://m.edsoo.ru/8bc352ba" TargetMode="External"/><Relationship Id="rId411" Type="http://schemas.openxmlformats.org/officeDocument/2006/relationships/hyperlink" Target="https://m.edsoo.ru/8bc43e3c" TargetMode="External"/><Relationship Id="rId432" Type="http://schemas.openxmlformats.org/officeDocument/2006/relationships/hyperlink" Target="https://m.edsoo.ru/8bc465a6" TargetMode="External"/><Relationship Id="rId106" Type="http://schemas.openxmlformats.org/officeDocument/2006/relationships/hyperlink" Target="https://m.edsoo.ru/7f41b720" TargetMode="External"/><Relationship Id="rId127" Type="http://schemas.openxmlformats.org/officeDocument/2006/relationships/hyperlink" Target="https://m.edsoo.ru/8a195d1a" TargetMode="External"/><Relationship Id="rId313" Type="http://schemas.openxmlformats.org/officeDocument/2006/relationships/hyperlink" Target="https://m.edsoo.ru/8bc3851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7840" TargetMode="External"/><Relationship Id="rId169" Type="http://schemas.openxmlformats.org/officeDocument/2006/relationships/hyperlink" Target="https://m.edsoo.ru/8a19947e" TargetMode="External"/><Relationship Id="rId334" Type="http://schemas.openxmlformats.org/officeDocument/2006/relationships/hyperlink" Target="https://m.edsoo.ru/8bc3a922" TargetMode="External"/><Relationship Id="rId355" Type="http://schemas.openxmlformats.org/officeDocument/2006/relationships/hyperlink" Target="https://m.edsoo.ru/8bc3db22" TargetMode="External"/><Relationship Id="rId376" Type="http://schemas.openxmlformats.org/officeDocument/2006/relationships/hyperlink" Target="https://m.edsoo.ru/8bc3fddc" TargetMode="External"/><Relationship Id="rId397" Type="http://schemas.openxmlformats.org/officeDocument/2006/relationships/hyperlink" Target="https://m.edsoo.ru/8bc4297e" TargetMode="External"/><Relationship Id="rId4" Type="http://schemas.openxmlformats.org/officeDocument/2006/relationships/webSettings" Target="webSettings.xml"/><Relationship Id="rId180" Type="http://schemas.openxmlformats.org/officeDocument/2006/relationships/hyperlink" Target="https://m.edsoo.ru/8bc26ba2" TargetMode="External"/><Relationship Id="rId215" Type="http://schemas.openxmlformats.org/officeDocument/2006/relationships/hyperlink" Target="https://m.edsoo.ru/8bc2c124" TargetMode="External"/><Relationship Id="rId236" Type="http://schemas.openxmlformats.org/officeDocument/2006/relationships/hyperlink" Target="https://m.edsoo.ru/8bc2dfa6" TargetMode="External"/><Relationship Id="rId257" Type="http://schemas.openxmlformats.org/officeDocument/2006/relationships/hyperlink" Target="https://m.edsoo.ru/8bc2fec8" TargetMode="External"/><Relationship Id="rId278" Type="http://schemas.openxmlformats.org/officeDocument/2006/relationships/hyperlink" Target="https://m.edsoo.ru/8bc3420c" TargetMode="External"/><Relationship Id="rId401" Type="http://schemas.openxmlformats.org/officeDocument/2006/relationships/hyperlink" Target="https://m.edsoo.ru/8bc430ea" TargetMode="External"/><Relationship Id="rId422" Type="http://schemas.openxmlformats.org/officeDocument/2006/relationships/hyperlink" Target="https://m.edsoo.ru/8bc454f8" TargetMode="External"/><Relationship Id="rId443" Type="http://schemas.openxmlformats.org/officeDocument/2006/relationships/hyperlink" Target="https://m.edsoo.ru/8bc408c2" TargetMode="External"/><Relationship Id="rId303" Type="http://schemas.openxmlformats.org/officeDocument/2006/relationships/hyperlink" Target="https://m.edsoo.ru/8bc3678c"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6bfc" TargetMode="External"/><Relationship Id="rId345" Type="http://schemas.openxmlformats.org/officeDocument/2006/relationships/hyperlink" Target="https://m.edsoo.ru/8bc3c7cc" TargetMode="External"/><Relationship Id="rId387" Type="http://schemas.openxmlformats.org/officeDocument/2006/relationships/hyperlink" Target="https://m.edsoo.ru/8bc41c18" TargetMode="External"/><Relationship Id="rId191" Type="http://schemas.openxmlformats.org/officeDocument/2006/relationships/hyperlink" Target="https://m.edsoo.ru/8bc27a48" TargetMode="External"/><Relationship Id="rId205" Type="http://schemas.openxmlformats.org/officeDocument/2006/relationships/hyperlink" Target="https://m.edsoo.ru/8bc2abbc" TargetMode="External"/><Relationship Id="rId247" Type="http://schemas.openxmlformats.org/officeDocument/2006/relationships/hyperlink" Target="https://m.edsoo.ru/8bc2edf2" TargetMode="External"/><Relationship Id="rId412" Type="http://schemas.openxmlformats.org/officeDocument/2006/relationships/hyperlink" Target="https://m.edsoo.ru/8bc43fcc" TargetMode="External"/><Relationship Id="rId107" Type="http://schemas.openxmlformats.org/officeDocument/2006/relationships/hyperlink" Target="https://m.edsoo.ru/7f41b720" TargetMode="External"/><Relationship Id="rId289" Type="http://schemas.openxmlformats.org/officeDocument/2006/relationships/hyperlink" Target="https://m.edsoo.ru/8bc3542c"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7bb0" TargetMode="External"/><Relationship Id="rId314" Type="http://schemas.openxmlformats.org/officeDocument/2006/relationships/hyperlink" Target="https://m.edsoo.ru/8bc38672" TargetMode="External"/><Relationship Id="rId356" Type="http://schemas.openxmlformats.org/officeDocument/2006/relationships/hyperlink" Target="https://m.edsoo.ru/8bc3dcc6" TargetMode="External"/><Relationship Id="rId398" Type="http://schemas.openxmlformats.org/officeDocument/2006/relationships/hyperlink" Target="https://m.edsoo.ru/8bc42b9a" TargetMode="External"/><Relationship Id="rId95" Type="http://schemas.openxmlformats.org/officeDocument/2006/relationships/hyperlink" Target="https://m.edsoo.ru/7f4196be" TargetMode="External"/><Relationship Id="rId160" Type="http://schemas.openxmlformats.org/officeDocument/2006/relationships/hyperlink" Target="https://m.edsoo.ru/8a198380" TargetMode="External"/><Relationship Id="rId216" Type="http://schemas.openxmlformats.org/officeDocument/2006/relationships/hyperlink" Target="https://m.edsoo.ru/8bc2c354" TargetMode="External"/><Relationship Id="rId423" Type="http://schemas.openxmlformats.org/officeDocument/2006/relationships/hyperlink" Target="https://m.edsoo.ru/8bc4561a" TargetMode="External"/><Relationship Id="rId258" Type="http://schemas.openxmlformats.org/officeDocument/2006/relationships/hyperlink" Target="https://m.edsoo.ru/8bc3004e"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9c70" TargetMode="External"/><Relationship Id="rId367" Type="http://schemas.openxmlformats.org/officeDocument/2006/relationships/hyperlink" Target="https://m.edsoo.ru/8bc3ec8e" TargetMode="External"/><Relationship Id="rId171" Type="http://schemas.openxmlformats.org/officeDocument/2006/relationships/hyperlink" Target="https://m.edsoo.ru/8a199820" TargetMode="External"/><Relationship Id="rId227" Type="http://schemas.openxmlformats.org/officeDocument/2006/relationships/hyperlink" Target="https://m.edsoo.ru/8bc2d2e0" TargetMode="External"/><Relationship Id="rId269" Type="http://schemas.openxmlformats.org/officeDocument/2006/relationships/hyperlink" Target="https://m.edsoo.ru/8bc317f0" TargetMode="External"/><Relationship Id="rId434" Type="http://schemas.openxmlformats.org/officeDocument/2006/relationships/hyperlink" Target="https://m.edsoo.ru/8bc4636c" TargetMode="External"/><Relationship Id="rId33" Type="http://schemas.openxmlformats.org/officeDocument/2006/relationships/hyperlink" Target="https://m.edsoo.ru/7f41542e" TargetMode="External"/><Relationship Id="rId129" Type="http://schemas.openxmlformats.org/officeDocument/2006/relationships/hyperlink" Target="https://m.edsoo.ru/8a195e28" TargetMode="External"/><Relationship Id="rId280" Type="http://schemas.openxmlformats.org/officeDocument/2006/relationships/hyperlink" Target="https://m.edsoo.ru/8bc34310" TargetMode="External"/><Relationship Id="rId336" Type="http://schemas.openxmlformats.org/officeDocument/2006/relationships/hyperlink" Target="https://m.edsoo.ru/8bc3b6ba" TargetMode="External"/><Relationship Id="rId75" Type="http://schemas.openxmlformats.org/officeDocument/2006/relationships/hyperlink" Target="https://m.edsoo.ru/7f41727e" TargetMode="External"/><Relationship Id="rId140" Type="http://schemas.openxmlformats.org/officeDocument/2006/relationships/hyperlink" Target="https://m.edsoo.ru/8a196ed6" TargetMode="External"/><Relationship Id="rId182" Type="http://schemas.openxmlformats.org/officeDocument/2006/relationships/hyperlink" Target="https://m.edsoo.ru/8bc26a6c" TargetMode="External"/><Relationship Id="rId378" Type="http://schemas.openxmlformats.org/officeDocument/2006/relationships/hyperlink" Target="https://m.edsoo.ru/8bc40584" TargetMode="External"/><Relationship Id="rId403" Type="http://schemas.openxmlformats.org/officeDocument/2006/relationships/hyperlink" Target="https://m.edsoo.ru/8bc434be" TargetMode="External"/><Relationship Id="rId6" Type="http://schemas.openxmlformats.org/officeDocument/2006/relationships/endnotes" Target="endnotes.xml"/><Relationship Id="rId238" Type="http://schemas.openxmlformats.org/officeDocument/2006/relationships/hyperlink" Target="https://m.edsoo.ru/8bc2e28a" TargetMode="External"/><Relationship Id="rId445" Type="http://schemas.openxmlformats.org/officeDocument/2006/relationships/hyperlink" Target="https://m.edsoo.ru/8bc475aa" TargetMode="External"/><Relationship Id="rId291" Type="http://schemas.openxmlformats.org/officeDocument/2006/relationships/hyperlink" Target="https://m.edsoo.ru/8bc3565c" TargetMode="External"/><Relationship Id="rId305" Type="http://schemas.openxmlformats.org/officeDocument/2006/relationships/hyperlink" Target="https://m.edsoo.ru/8bc3626e" TargetMode="External"/><Relationship Id="rId347" Type="http://schemas.openxmlformats.org/officeDocument/2006/relationships/hyperlink" Target="https://m.edsoo.ru/8bc3c984" TargetMode="External"/><Relationship Id="rId44" Type="http://schemas.openxmlformats.org/officeDocument/2006/relationships/hyperlink" Target="https://m.edsoo.ru/7f41542e" TargetMode="External"/><Relationship Id="rId86" Type="http://schemas.openxmlformats.org/officeDocument/2006/relationships/hyperlink" Target="https://m.edsoo.ru/7f4196be" TargetMode="External"/><Relationship Id="rId151" Type="http://schemas.openxmlformats.org/officeDocument/2006/relationships/hyperlink" Target="https://m.edsoo.ru/8a197e58" TargetMode="External"/><Relationship Id="rId389" Type="http://schemas.openxmlformats.org/officeDocument/2006/relationships/hyperlink" Target="https://m.edsoo.ru/8bc41d6c" TargetMode="External"/><Relationship Id="rId193" Type="http://schemas.openxmlformats.org/officeDocument/2006/relationships/hyperlink" Target="https://m.edsoo.ru/8bc28b32" TargetMode="External"/><Relationship Id="rId207" Type="http://schemas.openxmlformats.org/officeDocument/2006/relationships/hyperlink" Target="https://m.edsoo.ru/8bc2aee6" TargetMode="External"/><Relationship Id="rId249" Type="http://schemas.openxmlformats.org/officeDocument/2006/relationships/hyperlink" Target="https://m.edsoo.ru/8bc2f54a" TargetMode="External"/><Relationship Id="rId414" Type="http://schemas.openxmlformats.org/officeDocument/2006/relationships/hyperlink" Target="https://m.edsoo.ru/8bc449ea" TargetMode="External"/><Relationship Id="rId13" Type="http://schemas.openxmlformats.org/officeDocument/2006/relationships/hyperlink" Target="https://m.edsoo.ru/7f413e80" TargetMode="External"/><Relationship Id="rId109" Type="http://schemas.openxmlformats.org/officeDocument/2006/relationships/hyperlink" Target="https://m.edsoo.ru/7f41b720" TargetMode="External"/><Relationship Id="rId260" Type="http://schemas.openxmlformats.org/officeDocument/2006/relationships/hyperlink" Target="https://m.edsoo.ru/8bc30288" TargetMode="External"/><Relationship Id="rId316" Type="http://schemas.openxmlformats.org/officeDocument/2006/relationships/hyperlink" Target="https://m.edsoo.ru/8bc3808c"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df82" TargetMode="External"/><Relationship Id="rId162" Type="http://schemas.openxmlformats.org/officeDocument/2006/relationships/hyperlink" Target="https://m.edsoo.ru/8a1985ce" TargetMode="External"/><Relationship Id="rId218" Type="http://schemas.openxmlformats.org/officeDocument/2006/relationships/hyperlink" Target="https://m.edsoo.ru/8bc2c61a" TargetMode="External"/><Relationship Id="rId425" Type="http://schemas.openxmlformats.org/officeDocument/2006/relationships/hyperlink" Target="https://m.edsoo.ru/8bc45b92" TargetMode="External"/><Relationship Id="rId271" Type="http://schemas.openxmlformats.org/officeDocument/2006/relationships/hyperlink" Target="https://m.edsoo.ru/8bc323b2"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8a196170" TargetMode="External"/><Relationship Id="rId327" Type="http://schemas.openxmlformats.org/officeDocument/2006/relationships/hyperlink" Target="https://m.edsoo.ru/8bc39fd6" TargetMode="External"/><Relationship Id="rId369" Type="http://schemas.openxmlformats.org/officeDocument/2006/relationships/hyperlink" Target="https://m.edsoo.ru/8bc392ca" TargetMode="External"/><Relationship Id="rId173" Type="http://schemas.openxmlformats.org/officeDocument/2006/relationships/hyperlink" Target="https://m.edsoo.ru/8a199b04" TargetMode="External"/><Relationship Id="rId229" Type="http://schemas.openxmlformats.org/officeDocument/2006/relationships/hyperlink" Target="https://m.edsoo.ru/8bc2d538" TargetMode="External"/><Relationship Id="rId380" Type="http://schemas.openxmlformats.org/officeDocument/2006/relationships/hyperlink" Target="https://m.edsoo.ru/8bc40ae8" TargetMode="External"/><Relationship Id="rId436" Type="http://schemas.openxmlformats.org/officeDocument/2006/relationships/hyperlink" Target="https://m.edsoo.ru/8bc46a7e" TargetMode="External"/><Relationship Id="rId240" Type="http://schemas.openxmlformats.org/officeDocument/2006/relationships/hyperlink" Target="https://m.edsoo.ru/8bc2e5d2"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464e" TargetMode="External"/><Relationship Id="rId338" Type="http://schemas.openxmlformats.org/officeDocument/2006/relationships/hyperlink" Target="https://m.edsoo.ru/8bc3ace2" TargetMode="External"/><Relationship Id="rId8" Type="http://schemas.openxmlformats.org/officeDocument/2006/relationships/hyperlink" Target="https://m.edsoo.ru/7f413e80" TargetMode="External"/><Relationship Id="rId142" Type="http://schemas.openxmlformats.org/officeDocument/2006/relationships/hyperlink" Target="https://m.edsoo.ru/8a1970fc" TargetMode="External"/><Relationship Id="rId184" Type="http://schemas.openxmlformats.org/officeDocument/2006/relationships/hyperlink" Target="https://m.edsoo.ru/8bc28574" TargetMode="External"/><Relationship Id="rId391" Type="http://schemas.openxmlformats.org/officeDocument/2006/relationships/hyperlink" Target="https://m.edsoo.ru/8bc44328" TargetMode="External"/><Relationship Id="rId405" Type="http://schemas.openxmlformats.org/officeDocument/2006/relationships/hyperlink" Target="https://m.edsoo.ru/8bc43770" TargetMode="External"/><Relationship Id="rId447" Type="http://schemas.openxmlformats.org/officeDocument/2006/relationships/fontTable" Target="fontTable.xml"/><Relationship Id="rId251" Type="http://schemas.openxmlformats.org/officeDocument/2006/relationships/hyperlink" Target="https://m.edsoo.ru/8bc2f824" TargetMode="External"/><Relationship Id="rId46" Type="http://schemas.openxmlformats.org/officeDocument/2006/relationships/hyperlink" Target="https://m.edsoo.ru/7f41542e" TargetMode="External"/><Relationship Id="rId293" Type="http://schemas.openxmlformats.org/officeDocument/2006/relationships/hyperlink" Target="https://m.edsoo.ru/8bc35878" TargetMode="External"/><Relationship Id="rId307" Type="http://schemas.openxmlformats.org/officeDocument/2006/relationships/hyperlink" Target="https://m.edsoo.ru/8bc36b60" TargetMode="External"/><Relationship Id="rId349" Type="http://schemas.openxmlformats.org/officeDocument/2006/relationships/hyperlink" Target="https://m.edsoo.ru/8bc3cfa6" TargetMode="External"/><Relationship Id="rId88" Type="http://schemas.openxmlformats.org/officeDocument/2006/relationships/hyperlink" Target="https://m.edsoo.ru/7f4196be" TargetMode="External"/><Relationship Id="rId111" Type="http://schemas.openxmlformats.org/officeDocument/2006/relationships/hyperlink" Target="https://m.edsoo.ru/7f41b720" TargetMode="External"/><Relationship Id="rId153" Type="http://schemas.openxmlformats.org/officeDocument/2006/relationships/hyperlink" Target="https://m.edsoo.ru/8a198128" TargetMode="External"/><Relationship Id="rId195" Type="http://schemas.openxmlformats.org/officeDocument/2006/relationships/hyperlink" Target="https://m.edsoo.ru/8bc28e52" TargetMode="External"/><Relationship Id="rId209" Type="http://schemas.openxmlformats.org/officeDocument/2006/relationships/hyperlink" Target="https://m.edsoo.ru/8bc2b1fc" TargetMode="External"/><Relationship Id="rId360" Type="http://schemas.openxmlformats.org/officeDocument/2006/relationships/hyperlink" Target="https://m.edsoo.ru/8bc3e450" TargetMode="External"/><Relationship Id="rId416" Type="http://schemas.openxmlformats.org/officeDocument/2006/relationships/hyperlink" Target="https://m.edsoo.ru/8bc44d00" TargetMode="External"/><Relationship Id="rId220" Type="http://schemas.openxmlformats.org/officeDocument/2006/relationships/hyperlink" Target="https://m.edsoo.ru/8bc2c84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30620" TargetMode="External"/><Relationship Id="rId318" Type="http://schemas.openxmlformats.org/officeDocument/2006/relationships/hyperlink" Target="https://m.edsoo.ru/8bc382bc"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9028" TargetMode="External"/><Relationship Id="rId371" Type="http://schemas.openxmlformats.org/officeDocument/2006/relationships/hyperlink" Target="https://m.edsoo.ru/8bc3f6d4" TargetMode="External"/><Relationship Id="rId427" Type="http://schemas.openxmlformats.org/officeDocument/2006/relationships/hyperlink" Target="https://m.edsoo.ru/8bc45dae" TargetMode="External"/><Relationship Id="rId26" Type="http://schemas.openxmlformats.org/officeDocument/2006/relationships/hyperlink" Target="https://m.edsoo.ru/7f413e80" TargetMode="External"/><Relationship Id="rId231" Type="http://schemas.openxmlformats.org/officeDocument/2006/relationships/hyperlink" Target="https://m.edsoo.ru/8bc2d7e0" TargetMode="External"/><Relationship Id="rId273" Type="http://schemas.openxmlformats.org/officeDocument/2006/relationships/hyperlink" Target="https://m.edsoo.ru/8bc3270e" TargetMode="External"/><Relationship Id="rId329" Type="http://schemas.openxmlformats.org/officeDocument/2006/relationships/hyperlink" Target="https://m.edsoo.ru/8bc39eb4" TargetMode="External"/><Relationship Id="rId68" Type="http://schemas.openxmlformats.org/officeDocument/2006/relationships/hyperlink" Target="https://m.edsoo.ru/7f41727e" TargetMode="External"/><Relationship Id="rId133" Type="http://schemas.openxmlformats.org/officeDocument/2006/relationships/hyperlink" Target="https://m.edsoo.ru/8a196418" TargetMode="External"/><Relationship Id="rId175" Type="http://schemas.openxmlformats.org/officeDocument/2006/relationships/hyperlink" Target="https://m.edsoo.ru/8a199d48" TargetMode="External"/><Relationship Id="rId340" Type="http://schemas.openxmlformats.org/officeDocument/2006/relationships/hyperlink" Target="https://m.edsoo.ru/8bc3b19c" TargetMode="External"/><Relationship Id="rId200" Type="http://schemas.openxmlformats.org/officeDocument/2006/relationships/hyperlink" Target="https://m.edsoo.ru/8bc2a108" TargetMode="External"/><Relationship Id="rId382" Type="http://schemas.openxmlformats.org/officeDocument/2006/relationships/hyperlink" Target="https://m.edsoo.ru/8bc40f48" TargetMode="External"/><Relationship Id="rId438" Type="http://schemas.openxmlformats.org/officeDocument/2006/relationships/hyperlink" Target="https://m.edsoo.ru/8bc4749c" TargetMode="External"/><Relationship Id="rId242" Type="http://schemas.openxmlformats.org/officeDocument/2006/relationships/hyperlink" Target="https://m.edsoo.ru/8bc2e6e0" TargetMode="External"/><Relationship Id="rId284" Type="http://schemas.openxmlformats.org/officeDocument/2006/relationships/hyperlink" Target="https://m.edsoo.ru/8bc3486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7354" TargetMode="External"/><Relationship Id="rId90" Type="http://schemas.openxmlformats.org/officeDocument/2006/relationships/hyperlink" Target="https://m.edsoo.ru/7f4196be" TargetMode="External"/><Relationship Id="rId186" Type="http://schemas.openxmlformats.org/officeDocument/2006/relationships/hyperlink" Target="https://m.edsoo.ru/8bc27c82" TargetMode="External"/><Relationship Id="rId351" Type="http://schemas.openxmlformats.org/officeDocument/2006/relationships/hyperlink" Target="https://m.edsoo.ru/8bc3d1cc" TargetMode="External"/><Relationship Id="rId393" Type="http://schemas.openxmlformats.org/officeDocument/2006/relationships/hyperlink" Target="https://m.edsoo.ru/8bc421fe" TargetMode="External"/><Relationship Id="rId407" Type="http://schemas.openxmlformats.org/officeDocument/2006/relationships/hyperlink" Target="https://m.edsoo.ru/8bc4387e" TargetMode="External"/><Relationship Id="rId211" Type="http://schemas.openxmlformats.org/officeDocument/2006/relationships/hyperlink" Target="https://m.edsoo.ru/8bc2b4e0" TargetMode="External"/><Relationship Id="rId253" Type="http://schemas.openxmlformats.org/officeDocument/2006/relationships/hyperlink" Target="https://m.edsoo.ru/8bc2fa54" TargetMode="External"/><Relationship Id="rId295" Type="http://schemas.openxmlformats.org/officeDocument/2006/relationships/hyperlink" Target="https://m.edsoo.ru/8bc35c06" TargetMode="External"/><Relationship Id="rId309" Type="http://schemas.openxmlformats.org/officeDocument/2006/relationships/hyperlink" Target="https://m.edsoo.ru/8bc373f8" TargetMode="External"/><Relationship Id="rId48" Type="http://schemas.openxmlformats.org/officeDocument/2006/relationships/hyperlink" Target="https://m.edsoo.ru/7f41542e" TargetMode="External"/><Relationship Id="rId113" Type="http://schemas.openxmlformats.org/officeDocument/2006/relationships/hyperlink" Target="https://m.edsoo.ru/7f41b720" TargetMode="External"/><Relationship Id="rId320" Type="http://schemas.openxmlformats.org/officeDocument/2006/relationships/hyperlink" Target="https://m.edsoo.ru/8bc38e06" TargetMode="External"/><Relationship Id="rId155" Type="http://schemas.openxmlformats.org/officeDocument/2006/relationships/hyperlink" Target="https://m.edsoo.ru/8a198754" TargetMode="External"/><Relationship Id="rId197" Type="http://schemas.openxmlformats.org/officeDocument/2006/relationships/hyperlink" Target="https://m.edsoo.ru/8bc28f4c" TargetMode="External"/><Relationship Id="rId362" Type="http://schemas.openxmlformats.org/officeDocument/2006/relationships/hyperlink" Target="https://m.edsoo.ru/8bc3f0f8" TargetMode="External"/><Relationship Id="rId418" Type="http://schemas.openxmlformats.org/officeDocument/2006/relationships/hyperlink" Target="https://m.edsoo.ru/8bc45034" TargetMode="External"/><Relationship Id="rId222" Type="http://schemas.openxmlformats.org/officeDocument/2006/relationships/hyperlink" Target="https://m.edsoo.ru/8bc2cba6" TargetMode="External"/><Relationship Id="rId264" Type="http://schemas.openxmlformats.org/officeDocument/2006/relationships/hyperlink" Target="https://m.edsoo.ru/8bc30f1c" TargetMode="External"/><Relationship Id="rId17" Type="http://schemas.openxmlformats.org/officeDocument/2006/relationships/hyperlink" Target="https://m.edsoo.ru/7f413e80" TargetMode="External"/><Relationship Id="rId59" Type="http://schemas.openxmlformats.org/officeDocument/2006/relationships/hyperlink" Target="https://m.edsoo.ru/7f41727e" TargetMode="External"/><Relationship Id="rId124" Type="http://schemas.openxmlformats.org/officeDocument/2006/relationships/hyperlink" Target="https://m.edsoo.ru/8a195838" TargetMode="External"/><Relationship Id="rId70" Type="http://schemas.openxmlformats.org/officeDocument/2006/relationships/hyperlink" Target="https://m.edsoo.ru/7f41727e" TargetMode="External"/><Relationship Id="rId166" Type="http://schemas.openxmlformats.org/officeDocument/2006/relationships/hyperlink" Target="https://m.edsoo.ru/8a19914a" TargetMode="External"/><Relationship Id="rId331" Type="http://schemas.openxmlformats.org/officeDocument/2006/relationships/hyperlink" Target="https://m.edsoo.ru/8bc3a5da" TargetMode="External"/><Relationship Id="rId373" Type="http://schemas.openxmlformats.org/officeDocument/2006/relationships/hyperlink" Target="https://m.edsoo.ru/8bc3f8f0" TargetMode="External"/><Relationship Id="rId429" Type="http://schemas.openxmlformats.org/officeDocument/2006/relationships/hyperlink" Target="https://m.edsoo.ru/8bc46146" TargetMode="External"/><Relationship Id="rId1" Type="http://schemas.openxmlformats.org/officeDocument/2006/relationships/numbering" Target="numbering.xml"/><Relationship Id="rId233" Type="http://schemas.openxmlformats.org/officeDocument/2006/relationships/hyperlink" Target="https://m.edsoo.ru/8bc2db82" TargetMode="External"/><Relationship Id="rId440" Type="http://schemas.openxmlformats.org/officeDocument/2006/relationships/hyperlink" Target="https://m.edsoo.ru/8bc46ed4" TargetMode="External"/><Relationship Id="rId28" Type="http://schemas.openxmlformats.org/officeDocument/2006/relationships/hyperlink" Target="https://m.edsoo.ru/7f413e80" TargetMode="External"/><Relationship Id="rId275" Type="http://schemas.openxmlformats.org/officeDocument/2006/relationships/hyperlink" Target="https://m.edsoo.ru/8bc3358c" TargetMode="External"/><Relationship Id="rId300" Type="http://schemas.openxmlformats.org/officeDocument/2006/relationships/hyperlink" Target="https://m.edsoo.ru/8bc36656" TargetMode="External"/><Relationship Id="rId81" Type="http://schemas.openxmlformats.org/officeDocument/2006/relationships/hyperlink" Target="https://m.edsoo.ru/7f41727e" TargetMode="External"/><Relationship Id="rId135" Type="http://schemas.openxmlformats.org/officeDocument/2006/relationships/hyperlink" Target="https://m.edsoo.ru/8a19671a" TargetMode="External"/><Relationship Id="rId177" Type="http://schemas.openxmlformats.org/officeDocument/2006/relationships/hyperlink" Target="https://m.edsoo.ru/8bc29050" TargetMode="External"/><Relationship Id="rId342" Type="http://schemas.openxmlformats.org/officeDocument/2006/relationships/hyperlink" Target="https://m.edsoo.ru/8bc3ba0c" TargetMode="External"/><Relationship Id="rId384" Type="http://schemas.openxmlformats.org/officeDocument/2006/relationships/hyperlink" Target="https://m.edsoo.ru/8bc417a4" TargetMode="External"/><Relationship Id="rId202" Type="http://schemas.openxmlformats.org/officeDocument/2006/relationships/hyperlink" Target="https://m.edsoo.ru/8bc26e9a" TargetMode="External"/><Relationship Id="rId244" Type="http://schemas.openxmlformats.org/officeDocument/2006/relationships/hyperlink" Target="https://m.edsoo.ru/8bc2e924"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149</Pages>
  <Words>34006</Words>
  <Characters>193838</Characters>
  <Application>Microsoft Office Word</Application>
  <DocSecurity>0</DocSecurity>
  <Lines>1615</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pedagog</cp:lastModifiedBy>
  <cp:revision>6</cp:revision>
  <dcterms:created xsi:type="dcterms:W3CDTF">2025-09-01T08:50:00Z</dcterms:created>
  <dcterms:modified xsi:type="dcterms:W3CDTF">2025-09-19T03:40:00Z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1049-12.2.0.21931</vt:lpwstr>
  </property>
  <property fmtid="{D5CDD505-2E9C-101B-9397-08002B2CF9AE}" pid="3" name="ICV">
    <vt:lpwstr>79570304254F4E5E8C18A64F0D359217_13</vt:lpwstr>
  </property>
</Properties>
</file>